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B261B" w:rsidRDefault="0041540F">
      <w:pPr>
        <w:pStyle w:val="Tiu"/>
      </w:pPr>
      <w:r>
        <w:rPr>
          <w:lang w:val="vi-VN" w:bidi="vi-VN"/>
        </w:rPr>
        <w:t>[Tên bạn]</w:t>
      </w:r>
    </w:p>
    <w:p w:rsidR="008B261B" w:rsidRDefault="0041540F">
      <w:pPr>
        <w:pStyle w:val="Thngtinlinh"/>
      </w:pPr>
      <w:r>
        <w:rPr>
          <w:lang w:val="vi-VN" w:bidi="vi-VN"/>
        </w:rPr>
        <w:t>[Địa chỉ đường]</w:t>
      </w:r>
    </w:p>
    <w:p w:rsidR="008B261B" w:rsidRDefault="0041540F">
      <w:pPr>
        <w:pStyle w:val="Thngtinlinh"/>
      </w:pPr>
      <w:r>
        <w:rPr>
          <w:lang w:val="vi-VN" w:bidi="vi-VN"/>
        </w:rPr>
        <w:t>[Thành phố, Tiểu bang Mã ZIP]</w:t>
      </w:r>
    </w:p>
    <w:p w:rsidR="008B261B" w:rsidRDefault="0041540F">
      <w:pPr>
        <w:pStyle w:val="Thngtinlinh"/>
      </w:pPr>
      <w:r>
        <w:rPr>
          <w:lang w:val="vi-VN" w:bidi="vi-VN"/>
        </w:rPr>
        <w:t>[Điện thoại]</w:t>
      </w:r>
    </w:p>
    <w:p w:rsidR="008B261B" w:rsidRDefault="0041540F">
      <w:pPr>
        <w:pStyle w:val="Thngtinlinh"/>
      </w:pPr>
      <w:r>
        <w:rPr>
          <w:lang w:val="vi-VN" w:bidi="vi-VN"/>
        </w:rPr>
        <w:t>[Email]</w:t>
      </w:r>
    </w:p>
    <w:p w:rsidR="008B261B" w:rsidRDefault="00336DF6">
      <w:pPr>
        <w:pStyle w:val="Thngtinlinh"/>
      </w:pPr>
      <w:r>
        <w:rPr>
          <w:lang w:val="vi-VN" w:bidi="vi-VN"/>
        </w:rPr>
        <w:t>[Trang web]</w:t>
      </w:r>
    </w:p>
    <w:p w:rsidR="008B261B" w:rsidRDefault="0041540F">
      <w:pPr>
        <w:pStyle w:val="Ngaythang"/>
      </w:pPr>
      <w:r>
        <w:rPr>
          <w:lang w:val="vi-VN" w:bidi="vi-VN"/>
        </w:rPr>
        <w:t>[Ngày]</w:t>
      </w:r>
    </w:p>
    <w:p w:rsidR="008B261B" w:rsidRDefault="0041540F">
      <w:pPr>
        <w:pStyle w:val="Nginhn"/>
      </w:pPr>
      <w:r>
        <w:rPr>
          <w:lang w:val="vi-VN" w:bidi="vi-VN"/>
        </w:rPr>
        <w:t>[Tên Người nhận]</w:t>
      </w:r>
    </w:p>
    <w:p w:rsidR="008B261B" w:rsidRDefault="0041540F">
      <w:pPr>
        <w:pStyle w:val="Thngtinlinh"/>
      </w:pPr>
      <w:r>
        <w:rPr>
          <w:lang w:val="vi-VN" w:bidi="vi-VN"/>
        </w:rPr>
        <w:t>[Chức danh]</w:t>
      </w:r>
    </w:p>
    <w:p w:rsidR="008B261B" w:rsidRDefault="0041540F">
      <w:pPr>
        <w:pStyle w:val="Thngtinlinh"/>
      </w:pPr>
      <w:r>
        <w:rPr>
          <w:lang w:val="vi-VN" w:bidi="vi-VN"/>
        </w:rPr>
        <w:t>[Tên công ty]</w:t>
      </w:r>
    </w:p>
    <w:p w:rsidR="008B261B" w:rsidRDefault="0041540F">
      <w:pPr>
        <w:pStyle w:val="Thngtinlinh"/>
      </w:pPr>
      <w:r>
        <w:rPr>
          <w:lang w:val="vi-VN" w:bidi="vi-VN"/>
        </w:rPr>
        <w:t>[Địa chỉ đường]</w:t>
      </w:r>
    </w:p>
    <w:p w:rsidR="008B261B" w:rsidRDefault="0041540F">
      <w:pPr>
        <w:pStyle w:val="Thngtinlinh"/>
      </w:pPr>
      <w:r>
        <w:rPr>
          <w:lang w:val="vi-VN" w:bidi="vi-VN"/>
        </w:rPr>
        <w:t>[Địa chỉ 2]</w:t>
      </w:r>
    </w:p>
    <w:p w:rsidR="008B261B" w:rsidRDefault="0041540F">
      <w:pPr>
        <w:pStyle w:val="Thngtinlinh"/>
      </w:pPr>
      <w:r>
        <w:rPr>
          <w:lang w:val="vi-VN" w:bidi="vi-VN"/>
        </w:rPr>
        <w:t>[Thành phố, Tiểu bang Mã ZIP]</w:t>
      </w:r>
    </w:p>
    <w:p w:rsidR="008B261B" w:rsidRDefault="0041540F">
      <w:pPr>
        <w:pStyle w:val="Lichao"/>
      </w:pPr>
      <w:r>
        <w:rPr>
          <w:lang w:val="vi-VN" w:bidi="vi-VN"/>
        </w:rPr>
        <w:t>Kính gửi [Tên người nhận]:</w:t>
      </w:r>
    </w:p>
    <w:p w:rsidR="008B261B" w:rsidRDefault="0041540F">
      <w:r>
        <w:rPr>
          <w:lang w:val="vi-VN" w:bidi="vi-VN"/>
        </w:rPr>
        <w:t xml:space="preserve">[Tên người giới thiệu] gợi ý tôi liên hệ với quý vị về vị trí [chức danh] đang tuyển này. </w:t>
      </w:r>
    </w:p>
    <w:p w:rsidR="008B261B" w:rsidRDefault="0041540F">
      <w:r>
        <w:rPr>
          <w:lang w:val="vi-VN" w:bidi="vi-VN"/>
        </w:rPr>
        <w:t>Như quý vị sẽ thấy trong bản sơ yếu lý lịch đính kèm, dựa trên bằng cấp và kinh nghiệm chuyên môn, tôi có thể là một ứng cử viên sáng giá cho vị trí này. Tôi có hơn [số] năm kinh nghiệm trong lĩnh vực [lĩnh vực chuyên môn], với quá trình thăng tiến liên tiếp và trách nhiệm cũng tăng kèm theo đó.</w:t>
      </w:r>
    </w:p>
    <w:p w:rsidR="008B261B" w:rsidRDefault="0041540F">
      <w:r>
        <w:rPr>
          <w:lang w:val="vi-VN" w:bidi="vi-VN"/>
        </w:rPr>
        <w:t>Tôi rất nóng lòng được vận dụng kinh nghiệm chuyên môn của mình trong [lĩnh vực chuyên môn], nỗ</w:t>
      </w:r>
      <w:r w:rsidR="00586470">
        <w:rPr>
          <w:lang w:val="vi-VN" w:bidi="vi-VN"/>
        </w:rPr>
        <w:t> </w:t>
      </w:r>
      <w:bookmarkStart w:id="0" w:name="_GoBack"/>
      <w:bookmarkEnd w:id="0"/>
      <w:r>
        <w:rPr>
          <w:lang w:val="vi-VN" w:bidi="vi-VN"/>
        </w:rPr>
        <w:t>lực hướng đến sự xuất sắc đã được minh chứng của tôi cùng kỹ năng giao tiếp vững chắc để cống hiến cho một đội ngũ như của quý vị tại [Tên công ty].</w:t>
      </w:r>
    </w:p>
    <w:p w:rsidR="008B261B" w:rsidRDefault="0041540F">
      <w:r>
        <w:rPr>
          <w:lang w:val="vi-VN" w:bidi="vi-VN"/>
        </w:rPr>
        <w:t>Vào [ngày], tôi sẽ gửi email cho quý vị, hy vọng có thể lên lịch phỏng vấn, nhưng trước thời gian đó, quý vị có thể liên hệ với tôi theo số [số điện thoại] hoặc [email].</w:t>
      </w:r>
    </w:p>
    <w:p w:rsidR="008B261B" w:rsidRDefault="0041540F">
      <w:r>
        <w:rPr>
          <w:lang w:val="vi-VN" w:bidi="vi-VN"/>
        </w:rPr>
        <w:t>Cảm ơn quý vị đã cân nhắc.</w:t>
      </w:r>
    </w:p>
    <w:p w:rsidR="008B261B" w:rsidRDefault="0041540F">
      <w:pPr>
        <w:pStyle w:val="ong"/>
      </w:pPr>
      <w:r>
        <w:rPr>
          <w:lang w:val="vi-VN" w:bidi="vi-VN"/>
        </w:rPr>
        <w:t>Kính thư,</w:t>
      </w:r>
    </w:p>
    <w:p w:rsidR="008B261B" w:rsidRDefault="0041540F">
      <w:pPr>
        <w:pStyle w:val="Chky"/>
      </w:pPr>
      <w:r>
        <w:rPr>
          <w:lang w:val="vi-VN" w:bidi="vi-VN"/>
        </w:rPr>
        <w:t>[Tên bạn]</w:t>
      </w:r>
    </w:p>
    <w:p w:rsidR="00336DF6" w:rsidRDefault="00336DF6">
      <w:r>
        <w:rPr>
          <w:lang w:val="vi-VN" w:bidi="vi-VN"/>
        </w:rPr>
        <w:t>[Tài liệu đính kèm]</w:t>
      </w:r>
    </w:p>
    <w:sectPr w:rsidR="00336DF6" w:rsidSect="00586470">
      <w:footerReference w:type="default" r:id="rId7"/>
      <w:pgSz w:w="11907" w:h="16840" w:code="9"/>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84BB4" w:rsidRDefault="00984BB4">
      <w:pPr>
        <w:spacing w:after="0" w:line="240" w:lineRule="auto"/>
      </w:pPr>
      <w:r>
        <w:separator/>
      </w:r>
    </w:p>
  </w:endnote>
  <w:endnote w:type="continuationSeparator" w:id="0">
    <w:p w:rsidR="00984BB4" w:rsidRDefault="00984BB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B261B" w:rsidRDefault="0041540F">
    <w:pPr>
      <w:pStyle w:val="Chntrang"/>
    </w:pPr>
    <w:r>
      <w:rPr>
        <w:lang w:val="vi-VN" w:bidi="vi-VN"/>
      </w:rPr>
      <w:t xml:space="preserve">Trang </w:t>
    </w:r>
    <w:r>
      <w:rPr>
        <w:lang w:val="vi-VN" w:bidi="vi-VN"/>
      </w:rPr>
      <w:fldChar w:fldCharType="begin"/>
    </w:r>
    <w:r>
      <w:rPr>
        <w:lang w:val="vi-VN" w:bidi="vi-VN"/>
      </w:rPr>
      <w:instrText xml:space="preserve"> PAGE   \* MERGEFORMAT </w:instrText>
    </w:r>
    <w:r>
      <w:rPr>
        <w:lang w:val="vi-VN" w:bidi="vi-VN"/>
      </w:rPr>
      <w:fldChar w:fldCharType="separate"/>
    </w:r>
    <w:r w:rsidR="00336DF6">
      <w:rPr>
        <w:noProof/>
        <w:lang w:val="vi-VN" w:bidi="vi-VN"/>
      </w:rPr>
      <w:t>2</w:t>
    </w:r>
    <w:r>
      <w:rPr>
        <w:noProof/>
        <w:lang w:val="vi-VN" w:bidi="vi-VN"/>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84BB4" w:rsidRDefault="00984BB4">
      <w:pPr>
        <w:spacing w:after="0" w:line="240" w:lineRule="auto"/>
      </w:pPr>
      <w:r>
        <w:separator/>
      </w:r>
    </w:p>
  </w:footnote>
  <w:footnote w:type="continuationSeparator" w:id="0">
    <w:p w:rsidR="00984BB4" w:rsidRDefault="00984BB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F2486858"/>
    <w:lvl w:ilvl="0">
      <w:start w:val="1"/>
      <w:numFmt w:val="decimal"/>
      <w:pStyle w:val="Sudong5"/>
      <w:lvlText w:val="%1."/>
      <w:lvlJc w:val="left"/>
      <w:pPr>
        <w:tabs>
          <w:tab w:val="num" w:pos="1800"/>
        </w:tabs>
        <w:ind w:left="1800" w:hanging="360"/>
      </w:pPr>
    </w:lvl>
  </w:abstractNum>
  <w:abstractNum w:abstractNumId="1" w15:restartNumberingAfterBreak="0">
    <w:nsid w:val="FFFFFF7D"/>
    <w:multiLevelType w:val="singleLevel"/>
    <w:tmpl w:val="38962A58"/>
    <w:lvl w:ilvl="0">
      <w:start w:val="1"/>
      <w:numFmt w:val="decimal"/>
      <w:pStyle w:val="Sudong4"/>
      <w:lvlText w:val="%1."/>
      <w:lvlJc w:val="left"/>
      <w:pPr>
        <w:tabs>
          <w:tab w:val="num" w:pos="1440"/>
        </w:tabs>
        <w:ind w:left="1440" w:hanging="360"/>
      </w:pPr>
    </w:lvl>
  </w:abstractNum>
  <w:abstractNum w:abstractNumId="2" w15:restartNumberingAfterBreak="0">
    <w:nsid w:val="FFFFFF7E"/>
    <w:multiLevelType w:val="singleLevel"/>
    <w:tmpl w:val="4CB4F114"/>
    <w:lvl w:ilvl="0">
      <w:start w:val="1"/>
      <w:numFmt w:val="decimal"/>
      <w:pStyle w:val="Sudong3"/>
      <w:lvlText w:val="%1."/>
      <w:lvlJc w:val="left"/>
      <w:pPr>
        <w:tabs>
          <w:tab w:val="num" w:pos="1080"/>
        </w:tabs>
        <w:ind w:left="1080" w:hanging="360"/>
      </w:pPr>
    </w:lvl>
  </w:abstractNum>
  <w:abstractNum w:abstractNumId="3" w15:restartNumberingAfterBreak="0">
    <w:nsid w:val="FFFFFF7F"/>
    <w:multiLevelType w:val="singleLevel"/>
    <w:tmpl w:val="C6DEC8C8"/>
    <w:lvl w:ilvl="0">
      <w:start w:val="1"/>
      <w:numFmt w:val="decimal"/>
      <w:pStyle w:val="Sudong2"/>
      <w:lvlText w:val="%1."/>
      <w:lvlJc w:val="left"/>
      <w:pPr>
        <w:tabs>
          <w:tab w:val="num" w:pos="720"/>
        </w:tabs>
        <w:ind w:left="720" w:hanging="360"/>
      </w:pPr>
    </w:lvl>
  </w:abstractNum>
  <w:abstractNum w:abstractNumId="4" w15:restartNumberingAfterBreak="0">
    <w:nsid w:val="FFFFFF80"/>
    <w:multiLevelType w:val="singleLevel"/>
    <w:tmpl w:val="CBA40BF2"/>
    <w:lvl w:ilvl="0">
      <w:start w:val="1"/>
      <w:numFmt w:val="bullet"/>
      <w:pStyle w:val="Duudong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5524A094"/>
    <w:lvl w:ilvl="0">
      <w:start w:val="1"/>
      <w:numFmt w:val="bullet"/>
      <w:pStyle w:val="Duudong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802A5848"/>
    <w:lvl w:ilvl="0">
      <w:start w:val="1"/>
      <w:numFmt w:val="bullet"/>
      <w:pStyle w:val="Duudong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382A2040"/>
    <w:lvl w:ilvl="0">
      <w:start w:val="1"/>
      <w:numFmt w:val="bullet"/>
      <w:pStyle w:val="Duudong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87AA066C"/>
    <w:lvl w:ilvl="0">
      <w:start w:val="1"/>
      <w:numFmt w:val="decimal"/>
      <w:pStyle w:val="Sudong"/>
      <w:lvlText w:val="%1."/>
      <w:lvlJc w:val="left"/>
      <w:pPr>
        <w:tabs>
          <w:tab w:val="num" w:pos="360"/>
        </w:tabs>
        <w:ind w:left="360" w:hanging="360"/>
      </w:pPr>
    </w:lvl>
  </w:abstractNum>
  <w:abstractNum w:abstractNumId="9" w15:restartNumberingAfterBreak="0">
    <w:nsid w:val="FFFFFF89"/>
    <w:multiLevelType w:val="singleLevel"/>
    <w:tmpl w:val="0F989366"/>
    <w:lvl w:ilvl="0">
      <w:start w:val="1"/>
      <w:numFmt w:val="bullet"/>
      <w:pStyle w:val="Duudong"/>
      <w:lvlText w:val=""/>
      <w:lvlJc w:val="left"/>
      <w:pPr>
        <w:ind w:left="360" w:hanging="360"/>
      </w:pPr>
      <w:rPr>
        <w:rFonts w:ascii="Wingdings" w:hAnsi="Wingdings" w:hint="default"/>
        <w:color w:val="323E4F" w:themeColor="text2" w:themeShade="BF"/>
      </w:rPr>
    </w:lvl>
  </w:abstractNum>
  <w:num w:numId="1">
    <w:abstractNumId w:val="9"/>
  </w:num>
  <w:num w:numId="2">
    <w:abstractNumId w:val="9"/>
  </w:num>
  <w:num w:numId="3">
    <w:abstractNumId w:val="7"/>
  </w:num>
  <w:num w:numId="4">
    <w:abstractNumId w:val="6"/>
  </w:num>
  <w:num w:numId="5">
    <w:abstractNumId w:val="5"/>
  </w:num>
  <w:num w:numId="6">
    <w:abstractNumId w:val="4"/>
  </w:num>
  <w:num w:numId="7">
    <w:abstractNumId w:val="8"/>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attachedTemplate r:id="rId1"/>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B261B"/>
    <w:rsid w:val="00163CA6"/>
    <w:rsid w:val="00336DF6"/>
    <w:rsid w:val="0041540F"/>
    <w:rsid w:val="004B1970"/>
    <w:rsid w:val="00576220"/>
    <w:rsid w:val="00586470"/>
    <w:rsid w:val="0067242A"/>
    <w:rsid w:val="0067260F"/>
    <w:rsid w:val="00841B8B"/>
    <w:rsid w:val="008B261B"/>
    <w:rsid w:val="00984BB4"/>
    <w:rsid w:val="00BD3C17"/>
    <w:rsid w:val="00D609FC"/>
    <w:rsid w:val="00F274F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D62011"/>
  <w15:chartTrackingRefBased/>
  <w15:docId w15:val="{2A36E36F-AD71-4E8F-85C3-56622C8C2C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vi-VN" w:bidi="ar-SA"/>
      </w:rPr>
    </w:rPrDefault>
    <w:pPrDefault>
      <w:pPr>
        <w:spacing w:after="200" w:line="264"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2" w:unhideWhenUsed="1" w:qFormat="1"/>
    <w:lsdException w:name="Closing" w:semiHidden="1" w:unhideWhenUsed="1" w:qFormat="1"/>
    <w:lsdException w:name="Signature" w:semiHidden="1" w:unhideWhenUsed="1" w:qFormat="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qFormat="1"/>
    <w:lsdException w:name="Date" w:semiHidden="1"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semiHidden="1" w:uiPriority="20"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semiHidden="1"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Binhthng">
    <w:name w:val="Normal"/>
    <w:qFormat/>
    <w:rsid w:val="00D609FC"/>
  </w:style>
  <w:style w:type="paragraph" w:styleId="u1">
    <w:name w:val="heading 1"/>
    <w:basedOn w:val="Binhthng"/>
    <w:next w:val="Binhthng"/>
    <w:link w:val="u1Char"/>
    <w:uiPriority w:val="9"/>
    <w:qFormat/>
    <w:rsid w:val="0067242A"/>
    <w:pPr>
      <w:keepNext/>
      <w:keepLines/>
      <w:spacing w:before="240" w:after="0"/>
      <w:outlineLvl w:val="0"/>
    </w:pPr>
    <w:rPr>
      <w:rFonts w:asciiTheme="majorHAnsi" w:eastAsiaTheme="majorEastAsia" w:hAnsiTheme="majorHAnsi" w:cstheme="majorBidi"/>
      <w:color w:val="1F4E79" w:themeColor="accent1" w:themeShade="80"/>
      <w:sz w:val="24"/>
      <w:szCs w:val="24"/>
    </w:rPr>
  </w:style>
  <w:style w:type="paragraph" w:styleId="u2">
    <w:name w:val="heading 2"/>
    <w:basedOn w:val="Binhthng"/>
    <w:next w:val="Binhthng"/>
    <w:link w:val="u2Char"/>
    <w:uiPriority w:val="9"/>
    <w:semiHidden/>
    <w:unhideWhenUsed/>
    <w:qFormat/>
    <w:rsid w:val="0067242A"/>
    <w:pPr>
      <w:keepNext/>
      <w:keepLines/>
      <w:spacing w:before="40" w:after="0"/>
      <w:outlineLvl w:val="1"/>
    </w:pPr>
    <w:rPr>
      <w:rFonts w:asciiTheme="majorHAnsi" w:eastAsiaTheme="majorEastAsia" w:hAnsiTheme="majorHAnsi" w:cstheme="majorBidi"/>
      <w:color w:val="833C0B" w:themeColor="accent2" w:themeShade="80"/>
      <w:sz w:val="24"/>
      <w:szCs w:val="24"/>
    </w:rPr>
  </w:style>
  <w:style w:type="paragraph" w:styleId="u3">
    <w:name w:val="heading 3"/>
    <w:basedOn w:val="Binhthng"/>
    <w:next w:val="Binhthng"/>
    <w:link w:val="u3Char"/>
    <w:uiPriority w:val="9"/>
    <w:semiHidden/>
    <w:unhideWhenUsed/>
    <w:qFormat/>
    <w:rsid w:val="00336DF6"/>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u4">
    <w:name w:val="heading 4"/>
    <w:basedOn w:val="Binhthng"/>
    <w:next w:val="Binhthng"/>
    <w:link w:val="u4Char"/>
    <w:uiPriority w:val="9"/>
    <w:semiHidden/>
    <w:unhideWhenUsed/>
    <w:qFormat/>
    <w:rsid w:val="00336DF6"/>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u5">
    <w:name w:val="heading 5"/>
    <w:basedOn w:val="Binhthng"/>
    <w:next w:val="Binhthng"/>
    <w:link w:val="u5Char"/>
    <w:uiPriority w:val="9"/>
    <w:semiHidden/>
    <w:unhideWhenUsed/>
    <w:qFormat/>
    <w:rsid w:val="00336DF6"/>
    <w:pPr>
      <w:keepNext/>
      <w:keepLines/>
      <w:spacing w:before="40" w:after="0"/>
      <w:outlineLvl w:val="4"/>
    </w:pPr>
    <w:rPr>
      <w:rFonts w:asciiTheme="majorHAnsi" w:eastAsiaTheme="majorEastAsia" w:hAnsiTheme="majorHAnsi" w:cstheme="majorBidi"/>
      <w:color w:val="2E74B5" w:themeColor="accent1" w:themeShade="BF"/>
    </w:rPr>
  </w:style>
  <w:style w:type="paragraph" w:styleId="u6">
    <w:name w:val="heading 6"/>
    <w:basedOn w:val="Binhthng"/>
    <w:next w:val="Binhthng"/>
    <w:link w:val="u6Char"/>
    <w:uiPriority w:val="9"/>
    <w:semiHidden/>
    <w:unhideWhenUsed/>
    <w:qFormat/>
    <w:rsid w:val="00336DF6"/>
    <w:pPr>
      <w:keepNext/>
      <w:keepLines/>
      <w:spacing w:before="40" w:after="0"/>
      <w:outlineLvl w:val="5"/>
    </w:pPr>
    <w:rPr>
      <w:rFonts w:asciiTheme="majorHAnsi" w:eastAsiaTheme="majorEastAsia" w:hAnsiTheme="majorHAnsi" w:cstheme="majorBidi"/>
      <w:color w:val="1F4D78" w:themeColor="accent1" w:themeShade="7F"/>
    </w:rPr>
  </w:style>
  <w:style w:type="paragraph" w:styleId="u7">
    <w:name w:val="heading 7"/>
    <w:basedOn w:val="Binhthng"/>
    <w:next w:val="Binhthng"/>
    <w:link w:val="u7Char"/>
    <w:uiPriority w:val="9"/>
    <w:semiHidden/>
    <w:unhideWhenUsed/>
    <w:qFormat/>
    <w:rsid w:val="00336DF6"/>
    <w:pPr>
      <w:keepNext/>
      <w:keepLines/>
      <w:spacing w:before="40" w:after="0"/>
      <w:outlineLvl w:val="6"/>
    </w:pPr>
    <w:rPr>
      <w:rFonts w:asciiTheme="majorHAnsi" w:eastAsiaTheme="majorEastAsia" w:hAnsiTheme="majorHAnsi" w:cstheme="majorBidi"/>
      <w:i/>
      <w:iCs/>
      <w:color w:val="1F4D78" w:themeColor="accent1" w:themeShade="7F"/>
    </w:rPr>
  </w:style>
  <w:style w:type="paragraph" w:styleId="u8">
    <w:name w:val="heading 8"/>
    <w:basedOn w:val="Binhthng"/>
    <w:next w:val="Binhthng"/>
    <w:link w:val="u8Char"/>
    <w:uiPriority w:val="9"/>
    <w:semiHidden/>
    <w:unhideWhenUsed/>
    <w:qFormat/>
    <w:rsid w:val="00336DF6"/>
    <w:pPr>
      <w:keepNext/>
      <w:keepLines/>
      <w:spacing w:before="40" w:after="0"/>
      <w:outlineLvl w:val="7"/>
    </w:pPr>
    <w:rPr>
      <w:rFonts w:asciiTheme="majorHAnsi" w:eastAsiaTheme="majorEastAsia" w:hAnsiTheme="majorHAnsi" w:cstheme="majorBidi"/>
      <w:color w:val="272727" w:themeColor="text1" w:themeTint="D8"/>
      <w:szCs w:val="21"/>
    </w:rPr>
  </w:style>
  <w:style w:type="paragraph" w:styleId="u9">
    <w:name w:val="heading 9"/>
    <w:basedOn w:val="Binhthng"/>
    <w:next w:val="Binhthng"/>
    <w:link w:val="u9Char"/>
    <w:uiPriority w:val="9"/>
    <w:semiHidden/>
    <w:unhideWhenUsed/>
    <w:qFormat/>
    <w:rsid w:val="00336DF6"/>
    <w:pPr>
      <w:keepNext/>
      <w:keepLines/>
      <w:spacing w:before="40" w:after="0"/>
      <w:outlineLvl w:val="8"/>
    </w:pPr>
    <w:rPr>
      <w:rFonts w:asciiTheme="majorHAnsi" w:eastAsiaTheme="majorEastAsia" w:hAnsiTheme="majorHAnsi" w:cstheme="majorBidi"/>
      <w:i/>
      <w:iCs/>
      <w:color w:val="272727" w:themeColor="text1" w:themeTint="D8"/>
      <w:szCs w:val="21"/>
    </w:rPr>
  </w:style>
  <w:style w:type="character" w:default="1" w:styleId="Phngmcinhcuaoanvn">
    <w:name w:val="Default Paragraph Font"/>
    <w:uiPriority w:val="1"/>
    <w:semiHidden/>
    <w:unhideWhenUsed/>
  </w:style>
  <w:style w:type="table" w:default="1" w:styleId="BangThngthng">
    <w:name w:val="Normal Table"/>
    <w:uiPriority w:val="99"/>
    <w:semiHidden/>
    <w:unhideWhenUsed/>
    <w:tblPr>
      <w:tblInd w:w="0" w:type="dxa"/>
      <w:tblCellMar>
        <w:top w:w="0" w:type="dxa"/>
        <w:left w:w="108" w:type="dxa"/>
        <w:bottom w:w="0" w:type="dxa"/>
        <w:right w:w="108" w:type="dxa"/>
      </w:tblCellMar>
    </w:tblPr>
  </w:style>
  <w:style w:type="numbering" w:default="1" w:styleId="Khngco">
    <w:name w:val="No List"/>
    <w:uiPriority w:val="99"/>
    <w:semiHidden/>
    <w:unhideWhenUsed/>
  </w:style>
  <w:style w:type="paragraph" w:styleId="Tiu">
    <w:name w:val="Title"/>
    <w:basedOn w:val="Binhthng"/>
    <w:link w:val="TiuChar"/>
    <w:uiPriority w:val="2"/>
    <w:qFormat/>
    <w:rsid w:val="0067242A"/>
    <w:pPr>
      <w:spacing w:after="0"/>
      <w:contextualSpacing/>
    </w:pPr>
    <w:rPr>
      <w:rFonts w:asciiTheme="majorHAnsi" w:eastAsiaTheme="majorEastAsia" w:hAnsiTheme="majorHAnsi" w:cstheme="majorBidi"/>
      <w:b/>
      <w:bCs/>
      <w:color w:val="1F4E79" w:themeColor="accent1" w:themeShade="80"/>
      <w:spacing w:val="-10"/>
      <w:kern w:val="28"/>
      <w:sz w:val="32"/>
      <w:szCs w:val="32"/>
    </w:rPr>
  </w:style>
  <w:style w:type="character" w:customStyle="1" w:styleId="TiuChar">
    <w:name w:val="Tiêu đề Char"/>
    <w:basedOn w:val="Phngmcinhcuaoanvn"/>
    <w:link w:val="Tiu"/>
    <w:uiPriority w:val="2"/>
    <w:rsid w:val="0067242A"/>
    <w:rPr>
      <w:rFonts w:asciiTheme="majorHAnsi" w:eastAsiaTheme="majorEastAsia" w:hAnsiTheme="majorHAnsi" w:cstheme="majorBidi"/>
      <w:b/>
      <w:bCs/>
      <w:color w:val="1F4E79" w:themeColor="accent1" w:themeShade="80"/>
      <w:spacing w:val="-10"/>
      <w:kern w:val="28"/>
      <w:sz w:val="32"/>
      <w:szCs w:val="32"/>
    </w:rPr>
  </w:style>
  <w:style w:type="paragraph" w:customStyle="1" w:styleId="Thngtinlinh">
    <w:name w:val="Thông tin liên hệ"/>
    <w:basedOn w:val="Binhthng"/>
    <w:uiPriority w:val="3"/>
    <w:qFormat/>
    <w:pPr>
      <w:spacing w:after="0"/>
    </w:pPr>
  </w:style>
  <w:style w:type="paragraph" w:styleId="Ngaythang">
    <w:name w:val="Date"/>
    <w:basedOn w:val="Binhthng"/>
    <w:next w:val="Nginhn"/>
    <w:link w:val="NgaythangChar"/>
    <w:uiPriority w:val="3"/>
    <w:unhideWhenUsed/>
    <w:qFormat/>
    <w:pPr>
      <w:spacing w:before="480" w:after="480"/>
      <w:contextualSpacing/>
    </w:pPr>
    <w:rPr>
      <w:b/>
      <w:bCs/>
    </w:rPr>
  </w:style>
  <w:style w:type="character" w:customStyle="1" w:styleId="NgaythangChar">
    <w:name w:val="Ngày tháng Char"/>
    <w:basedOn w:val="Phngmcinhcuaoanvn"/>
    <w:link w:val="Ngaythang"/>
    <w:uiPriority w:val="3"/>
    <w:rPr>
      <w:b/>
      <w:bCs/>
      <w:sz w:val="22"/>
      <w:szCs w:val="22"/>
    </w:rPr>
  </w:style>
  <w:style w:type="paragraph" w:customStyle="1" w:styleId="Nginhn">
    <w:name w:val="Người nhận"/>
    <w:basedOn w:val="Binhthng"/>
    <w:uiPriority w:val="4"/>
    <w:qFormat/>
    <w:rsid w:val="0067242A"/>
    <w:pPr>
      <w:spacing w:after="0"/>
      <w:contextualSpacing/>
    </w:pPr>
    <w:rPr>
      <w:b/>
      <w:bCs/>
      <w:color w:val="833C0B" w:themeColor="accent2" w:themeShade="80"/>
      <w:sz w:val="28"/>
      <w:szCs w:val="28"/>
    </w:rPr>
  </w:style>
  <w:style w:type="paragraph" w:styleId="ong">
    <w:name w:val="Closing"/>
    <w:basedOn w:val="Binhthng"/>
    <w:next w:val="Chky"/>
    <w:link w:val="ongChar"/>
    <w:uiPriority w:val="5"/>
    <w:unhideWhenUsed/>
    <w:qFormat/>
    <w:pPr>
      <w:spacing w:after="960" w:line="240" w:lineRule="auto"/>
      <w:contextualSpacing/>
    </w:pPr>
  </w:style>
  <w:style w:type="character" w:customStyle="1" w:styleId="ongChar">
    <w:name w:val="Đóng Char"/>
    <w:basedOn w:val="Phngmcinhcuaoanvn"/>
    <w:link w:val="ong"/>
    <w:uiPriority w:val="5"/>
  </w:style>
  <w:style w:type="paragraph" w:styleId="Chky">
    <w:name w:val="Signature"/>
    <w:basedOn w:val="Binhthng"/>
    <w:next w:val="Binhthng"/>
    <w:link w:val="ChkyChar"/>
    <w:uiPriority w:val="5"/>
    <w:unhideWhenUsed/>
    <w:qFormat/>
    <w:pPr>
      <w:spacing w:after="0" w:line="240" w:lineRule="auto"/>
    </w:pPr>
    <w:rPr>
      <w:b/>
      <w:bCs/>
    </w:rPr>
  </w:style>
  <w:style w:type="character" w:customStyle="1" w:styleId="ChkyChar">
    <w:name w:val="Chữ ký Char"/>
    <w:basedOn w:val="Phngmcinhcuaoanvn"/>
    <w:link w:val="Chky"/>
    <w:uiPriority w:val="5"/>
    <w:rPr>
      <w:b/>
      <w:bCs/>
    </w:rPr>
  </w:style>
  <w:style w:type="character" w:customStyle="1" w:styleId="u1Char">
    <w:name w:val="Đầu đề 1 Char"/>
    <w:basedOn w:val="Phngmcinhcuaoanvn"/>
    <w:link w:val="u1"/>
    <w:uiPriority w:val="9"/>
    <w:rsid w:val="0067242A"/>
    <w:rPr>
      <w:rFonts w:asciiTheme="majorHAnsi" w:eastAsiaTheme="majorEastAsia" w:hAnsiTheme="majorHAnsi" w:cstheme="majorBidi"/>
      <w:color w:val="1F4E79" w:themeColor="accent1" w:themeShade="80"/>
      <w:sz w:val="24"/>
      <w:szCs w:val="24"/>
    </w:rPr>
  </w:style>
  <w:style w:type="character" w:customStyle="1" w:styleId="u2Char">
    <w:name w:val="Đầu đề 2 Char"/>
    <w:basedOn w:val="Phngmcinhcuaoanvn"/>
    <w:link w:val="u2"/>
    <w:uiPriority w:val="9"/>
    <w:semiHidden/>
    <w:rsid w:val="0067242A"/>
    <w:rPr>
      <w:rFonts w:asciiTheme="majorHAnsi" w:eastAsiaTheme="majorEastAsia" w:hAnsiTheme="majorHAnsi" w:cstheme="majorBidi"/>
      <w:color w:val="833C0B" w:themeColor="accent2" w:themeShade="80"/>
      <w:sz w:val="24"/>
      <w:szCs w:val="24"/>
    </w:rPr>
  </w:style>
  <w:style w:type="paragraph" w:styleId="Lichao">
    <w:name w:val="Salutation"/>
    <w:basedOn w:val="Binhthng"/>
    <w:next w:val="Binhthng"/>
    <w:link w:val="LichaoChar"/>
    <w:uiPriority w:val="4"/>
    <w:unhideWhenUsed/>
    <w:qFormat/>
    <w:pPr>
      <w:spacing w:before="480"/>
      <w:contextualSpacing/>
    </w:pPr>
  </w:style>
  <w:style w:type="character" w:customStyle="1" w:styleId="LichaoChar">
    <w:name w:val="Lời chào Char"/>
    <w:basedOn w:val="Phngmcinhcuaoanvn"/>
    <w:link w:val="Lichao"/>
    <w:uiPriority w:val="4"/>
  </w:style>
  <w:style w:type="paragraph" w:styleId="Chntrang">
    <w:name w:val="footer"/>
    <w:basedOn w:val="Binhthng"/>
    <w:link w:val="ChntrangChar"/>
    <w:uiPriority w:val="99"/>
    <w:unhideWhenUsed/>
    <w:pPr>
      <w:spacing w:after="0" w:line="240" w:lineRule="auto"/>
      <w:jc w:val="right"/>
    </w:pPr>
  </w:style>
  <w:style w:type="character" w:customStyle="1" w:styleId="ChntrangChar">
    <w:name w:val="Chân trang Char"/>
    <w:basedOn w:val="Phngmcinhcuaoanvn"/>
    <w:link w:val="Chntrang"/>
    <w:uiPriority w:val="99"/>
  </w:style>
  <w:style w:type="paragraph" w:styleId="utrang">
    <w:name w:val="header"/>
    <w:basedOn w:val="Binhthng"/>
    <w:link w:val="utrangChar"/>
    <w:uiPriority w:val="99"/>
    <w:unhideWhenUsed/>
    <w:pPr>
      <w:spacing w:after="0" w:line="240" w:lineRule="auto"/>
    </w:pPr>
  </w:style>
  <w:style w:type="character" w:customStyle="1" w:styleId="utrangChar">
    <w:name w:val="Đầu trang Char"/>
    <w:basedOn w:val="Phngmcinhcuaoanvn"/>
    <w:link w:val="utrang"/>
    <w:uiPriority w:val="99"/>
  </w:style>
  <w:style w:type="paragraph" w:styleId="Bongchuthich">
    <w:name w:val="Balloon Text"/>
    <w:basedOn w:val="Binhthng"/>
    <w:link w:val="BongchuthichChar"/>
    <w:uiPriority w:val="99"/>
    <w:semiHidden/>
    <w:unhideWhenUsed/>
    <w:rsid w:val="00336DF6"/>
    <w:pPr>
      <w:spacing w:after="0" w:line="240" w:lineRule="auto"/>
    </w:pPr>
    <w:rPr>
      <w:rFonts w:ascii="Segoe UI" w:hAnsi="Segoe UI" w:cs="Segoe UI"/>
      <w:szCs w:val="18"/>
    </w:rPr>
  </w:style>
  <w:style w:type="character" w:customStyle="1" w:styleId="BongchuthichChar">
    <w:name w:val="Bóng chú thích Char"/>
    <w:basedOn w:val="Phngmcinhcuaoanvn"/>
    <w:link w:val="Bongchuthich"/>
    <w:uiPriority w:val="99"/>
    <w:semiHidden/>
    <w:rsid w:val="00336DF6"/>
    <w:rPr>
      <w:rFonts w:ascii="Segoe UI" w:hAnsi="Segoe UI" w:cs="Segoe UI"/>
      <w:szCs w:val="18"/>
    </w:rPr>
  </w:style>
  <w:style w:type="paragraph" w:styleId="DanhmucTailiuThamkhao">
    <w:name w:val="Bibliography"/>
    <w:basedOn w:val="Binhthng"/>
    <w:next w:val="Binhthng"/>
    <w:uiPriority w:val="37"/>
    <w:semiHidden/>
    <w:unhideWhenUsed/>
    <w:rsid w:val="00336DF6"/>
  </w:style>
  <w:style w:type="paragraph" w:styleId="Khivnban">
    <w:name w:val="Block Text"/>
    <w:basedOn w:val="Binhthng"/>
    <w:uiPriority w:val="99"/>
    <w:semiHidden/>
    <w:unhideWhenUsed/>
    <w:rsid w:val="00D609FC"/>
    <w:pPr>
      <w:pBdr>
        <w:top w:val="single" w:sz="2" w:space="10" w:color="1F4E79" w:themeColor="accent1" w:themeShade="80" w:shadow="1"/>
        <w:left w:val="single" w:sz="2" w:space="10" w:color="1F4E79" w:themeColor="accent1" w:themeShade="80" w:shadow="1"/>
        <w:bottom w:val="single" w:sz="2" w:space="10" w:color="1F4E79" w:themeColor="accent1" w:themeShade="80" w:shadow="1"/>
        <w:right w:val="single" w:sz="2" w:space="10" w:color="1F4E79" w:themeColor="accent1" w:themeShade="80" w:shadow="1"/>
      </w:pBdr>
      <w:ind w:left="1152" w:right="1152"/>
    </w:pPr>
    <w:rPr>
      <w:i/>
      <w:iCs/>
      <w:color w:val="1F4E79" w:themeColor="accent1" w:themeShade="80"/>
    </w:rPr>
  </w:style>
  <w:style w:type="paragraph" w:styleId="ThnVnban">
    <w:name w:val="Body Text"/>
    <w:basedOn w:val="Binhthng"/>
    <w:link w:val="ThnVnbanChar"/>
    <w:uiPriority w:val="99"/>
    <w:semiHidden/>
    <w:unhideWhenUsed/>
    <w:rsid w:val="00336DF6"/>
    <w:pPr>
      <w:spacing w:after="120"/>
    </w:pPr>
  </w:style>
  <w:style w:type="character" w:customStyle="1" w:styleId="ThnVnbanChar">
    <w:name w:val="Thân Văn bản Char"/>
    <w:basedOn w:val="Phngmcinhcuaoanvn"/>
    <w:link w:val="ThnVnban"/>
    <w:uiPriority w:val="99"/>
    <w:semiHidden/>
    <w:rsid w:val="00336DF6"/>
  </w:style>
  <w:style w:type="paragraph" w:styleId="Thnvnban2">
    <w:name w:val="Body Text 2"/>
    <w:basedOn w:val="Binhthng"/>
    <w:link w:val="Thnvnban2Char"/>
    <w:uiPriority w:val="99"/>
    <w:semiHidden/>
    <w:unhideWhenUsed/>
    <w:rsid w:val="00336DF6"/>
    <w:pPr>
      <w:spacing w:after="120" w:line="480" w:lineRule="auto"/>
    </w:pPr>
  </w:style>
  <w:style w:type="character" w:customStyle="1" w:styleId="Thnvnban2Char">
    <w:name w:val="Thân văn bản 2 Char"/>
    <w:basedOn w:val="Phngmcinhcuaoanvn"/>
    <w:link w:val="Thnvnban2"/>
    <w:uiPriority w:val="99"/>
    <w:semiHidden/>
    <w:rsid w:val="00336DF6"/>
  </w:style>
  <w:style w:type="paragraph" w:styleId="Thnvnban3">
    <w:name w:val="Body Text 3"/>
    <w:basedOn w:val="Binhthng"/>
    <w:link w:val="Thnvnban3Char"/>
    <w:uiPriority w:val="99"/>
    <w:semiHidden/>
    <w:unhideWhenUsed/>
    <w:rsid w:val="00336DF6"/>
    <w:pPr>
      <w:spacing w:after="120"/>
    </w:pPr>
    <w:rPr>
      <w:szCs w:val="16"/>
    </w:rPr>
  </w:style>
  <w:style w:type="character" w:customStyle="1" w:styleId="Thnvnban3Char">
    <w:name w:val="Thân văn bản 3 Char"/>
    <w:basedOn w:val="Phngmcinhcuaoanvn"/>
    <w:link w:val="Thnvnban3"/>
    <w:uiPriority w:val="99"/>
    <w:semiHidden/>
    <w:rsid w:val="00336DF6"/>
    <w:rPr>
      <w:szCs w:val="16"/>
    </w:rPr>
  </w:style>
  <w:style w:type="paragraph" w:styleId="ThnvnbanThutlDongu">
    <w:name w:val="Body Text First Indent"/>
    <w:basedOn w:val="ThnVnban"/>
    <w:link w:val="ThnvnbanThutlDonguChar"/>
    <w:uiPriority w:val="99"/>
    <w:semiHidden/>
    <w:unhideWhenUsed/>
    <w:rsid w:val="00336DF6"/>
    <w:pPr>
      <w:spacing w:after="200"/>
      <w:ind w:firstLine="360"/>
    </w:pPr>
  </w:style>
  <w:style w:type="character" w:customStyle="1" w:styleId="ThnvnbanThutlDonguChar">
    <w:name w:val="Thân văn bản Thụt lề Dòng đầu Char"/>
    <w:basedOn w:val="ThnVnbanChar"/>
    <w:link w:val="ThnvnbanThutlDongu"/>
    <w:uiPriority w:val="99"/>
    <w:semiHidden/>
    <w:rsid w:val="00336DF6"/>
  </w:style>
  <w:style w:type="paragraph" w:styleId="ThutlThnVnban">
    <w:name w:val="Body Text Indent"/>
    <w:basedOn w:val="Binhthng"/>
    <w:link w:val="ThutlThnVnbanChar"/>
    <w:uiPriority w:val="99"/>
    <w:semiHidden/>
    <w:unhideWhenUsed/>
    <w:rsid w:val="00336DF6"/>
    <w:pPr>
      <w:spacing w:after="120"/>
      <w:ind w:left="360"/>
    </w:pPr>
  </w:style>
  <w:style w:type="character" w:customStyle="1" w:styleId="ThutlThnVnbanChar">
    <w:name w:val="Thụt lề Thân Văn bản Char"/>
    <w:basedOn w:val="Phngmcinhcuaoanvn"/>
    <w:link w:val="ThutlThnVnban"/>
    <w:uiPriority w:val="99"/>
    <w:semiHidden/>
    <w:rsid w:val="00336DF6"/>
  </w:style>
  <w:style w:type="paragraph" w:styleId="ThnvnbanThutlDongu2">
    <w:name w:val="Body Text First Indent 2"/>
    <w:basedOn w:val="ThutlThnVnban"/>
    <w:link w:val="ThnvnbanThutlDongu2Char"/>
    <w:uiPriority w:val="99"/>
    <w:semiHidden/>
    <w:unhideWhenUsed/>
    <w:rsid w:val="00336DF6"/>
    <w:pPr>
      <w:spacing w:after="200"/>
      <w:ind w:firstLine="360"/>
    </w:pPr>
  </w:style>
  <w:style w:type="character" w:customStyle="1" w:styleId="ThnvnbanThutlDongu2Char">
    <w:name w:val="Thân văn bản Thụt lề Dòng đầu 2 Char"/>
    <w:basedOn w:val="ThutlThnVnbanChar"/>
    <w:link w:val="ThnvnbanThutlDongu2"/>
    <w:uiPriority w:val="99"/>
    <w:semiHidden/>
    <w:rsid w:val="00336DF6"/>
  </w:style>
  <w:style w:type="paragraph" w:styleId="ThnvnbanThutl2">
    <w:name w:val="Body Text Indent 2"/>
    <w:basedOn w:val="Binhthng"/>
    <w:link w:val="ThnvnbanThutl2Char"/>
    <w:uiPriority w:val="99"/>
    <w:semiHidden/>
    <w:unhideWhenUsed/>
    <w:rsid w:val="00336DF6"/>
    <w:pPr>
      <w:spacing w:after="120" w:line="480" w:lineRule="auto"/>
      <w:ind w:left="360"/>
    </w:pPr>
  </w:style>
  <w:style w:type="character" w:customStyle="1" w:styleId="ThnvnbanThutl2Char">
    <w:name w:val="Thân văn bản Thụt lề 2 Char"/>
    <w:basedOn w:val="Phngmcinhcuaoanvn"/>
    <w:link w:val="ThnvnbanThutl2"/>
    <w:uiPriority w:val="99"/>
    <w:semiHidden/>
    <w:rsid w:val="00336DF6"/>
  </w:style>
  <w:style w:type="paragraph" w:styleId="ThnvnbanThutl3">
    <w:name w:val="Body Text Indent 3"/>
    <w:basedOn w:val="Binhthng"/>
    <w:link w:val="ThnvnbanThutl3Char"/>
    <w:uiPriority w:val="99"/>
    <w:semiHidden/>
    <w:unhideWhenUsed/>
    <w:rsid w:val="00336DF6"/>
    <w:pPr>
      <w:spacing w:after="120"/>
      <w:ind w:left="360"/>
    </w:pPr>
    <w:rPr>
      <w:szCs w:val="16"/>
    </w:rPr>
  </w:style>
  <w:style w:type="character" w:customStyle="1" w:styleId="ThnvnbanThutl3Char">
    <w:name w:val="Thân văn bản Thụt lề 3 Char"/>
    <w:basedOn w:val="Phngmcinhcuaoanvn"/>
    <w:link w:val="ThnvnbanThutl3"/>
    <w:uiPriority w:val="99"/>
    <w:semiHidden/>
    <w:rsid w:val="00336DF6"/>
    <w:rPr>
      <w:szCs w:val="16"/>
    </w:rPr>
  </w:style>
  <w:style w:type="character" w:styleId="TiuSach">
    <w:name w:val="Book Title"/>
    <w:basedOn w:val="Phngmcinhcuaoanvn"/>
    <w:uiPriority w:val="33"/>
    <w:semiHidden/>
    <w:unhideWhenUsed/>
    <w:qFormat/>
    <w:rsid w:val="00336DF6"/>
    <w:rPr>
      <w:b/>
      <w:bCs/>
      <w:i/>
      <w:iCs/>
      <w:spacing w:val="5"/>
    </w:rPr>
  </w:style>
  <w:style w:type="paragraph" w:styleId="Chuthich">
    <w:name w:val="caption"/>
    <w:basedOn w:val="Binhthng"/>
    <w:next w:val="Binhthng"/>
    <w:uiPriority w:val="35"/>
    <w:semiHidden/>
    <w:unhideWhenUsed/>
    <w:qFormat/>
    <w:rsid w:val="00336DF6"/>
    <w:pPr>
      <w:spacing w:line="240" w:lineRule="auto"/>
    </w:pPr>
    <w:rPr>
      <w:i/>
      <w:iCs/>
      <w:color w:val="44546A" w:themeColor="text2"/>
      <w:szCs w:val="18"/>
    </w:rPr>
  </w:style>
  <w:style w:type="table" w:styleId="LiScs">
    <w:name w:val="Colorful Grid"/>
    <w:basedOn w:val="BangThngthng"/>
    <w:uiPriority w:val="73"/>
    <w:semiHidden/>
    <w:unhideWhenUsed/>
    <w:rsid w:val="00336DF6"/>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LiScs-Nhnmanh1">
    <w:name w:val="Colorful Grid Accent 1"/>
    <w:basedOn w:val="BangThngthng"/>
    <w:uiPriority w:val="73"/>
    <w:semiHidden/>
    <w:unhideWhenUsed/>
    <w:rsid w:val="00336DF6"/>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EEAF6" w:themeFill="accent1" w:themeFillTint="33"/>
    </w:tcPr>
    <w:tblStylePr w:type="firstRow">
      <w:rPr>
        <w:b/>
        <w:bCs/>
      </w:rPr>
      <w:tblPr/>
      <w:tcPr>
        <w:shd w:val="clear" w:color="auto" w:fill="BDD6EE" w:themeFill="accent1" w:themeFillTint="66"/>
      </w:tcPr>
    </w:tblStylePr>
    <w:tblStylePr w:type="lastRow">
      <w:rPr>
        <w:b/>
        <w:bCs/>
        <w:color w:val="000000" w:themeColor="text1"/>
      </w:rPr>
      <w:tblPr/>
      <w:tcPr>
        <w:shd w:val="clear" w:color="auto" w:fill="BDD6EE" w:themeFill="accent1" w:themeFillTint="66"/>
      </w:tcPr>
    </w:tblStylePr>
    <w:tblStylePr w:type="firstCol">
      <w:rPr>
        <w:color w:val="FFFFFF" w:themeColor="background1"/>
      </w:rPr>
      <w:tblPr/>
      <w:tcPr>
        <w:shd w:val="clear" w:color="auto" w:fill="2E74B5" w:themeFill="accent1" w:themeFillShade="BF"/>
      </w:tcPr>
    </w:tblStylePr>
    <w:tblStylePr w:type="lastCol">
      <w:rPr>
        <w:color w:val="FFFFFF" w:themeColor="background1"/>
      </w:rPr>
      <w:tblPr/>
      <w:tcPr>
        <w:shd w:val="clear" w:color="auto" w:fill="2E74B5" w:themeFill="accent1" w:themeFillShade="BF"/>
      </w:tcPr>
    </w:tblStylePr>
    <w:tblStylePr w:type="band1Vert">
      <w:tblPr/>
      <w:tcPr>
        <w:shd w:val="clear" w:color="auto" w:fill="ADCCEA" w:themeFill="accent1" w:themeFillTint="7F"/>
      </w:tcPr>
    </w:tblStylePr>
    <w:tblStylePr w:type="band1Horz">
      <w:tblPr/>
      <w:tcPr>
        <w:shd w:val="clear" w:color="auto" w:fill="ADCCEA" w:themeFill="accent1" w:themeFillTint="7F"/>
      </w:tcPr>
    </w:tblStylePr>
  </w:style>
  <w:style w:type="table" w:styleId="LiScs-Nhnmanh2">
    <w:name w:val="Colorful Grid Accent 2"/>
    <w:basedOn w:val="BangThngthng"/>
    <w:uiPriority w:val="73"/>
    <w:semiHidden/>
    <w:unhideWhenUsed/>
    <w:rsid w:val="00336DF6"/>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BE4D5" w:themeFill="accent2" w:themeFillTint="33"/>
    </w:tcPr>
    <w:tblStylePr w:type="firstRow">
      <w:rPr>
        <w:b/>
        <w:bCs/>
      </w:rPr>
      <w:tblPr/>
      <w:tcPr>
        <w:shd w:val="clear" w:color="auto" w:fill="F7CAAC" w:themeFill="accent2" w:themeFillTint="66"/>
      </w:tcPr>
    </w:tblStylePr>
    <w:tblStylePr w:type="lastRow">
      <w:rPr>
        <w:b/>
        <w:bCs/>
        <w:color w:val="000000" w:themeColor="text1"/>
      </w:rPr>
      <w:tblPr/>
      <w:tcPr>
        <w:shd w:val="clear" w:color="auto" w:fill="F7CAAC" w:themeFill="accent2" w:themeFillTint="66"/>
      </w:tcPr>
    </w:tblStylePr>
    <w:tblStylePr w:type="firstCol">
      <w:rPr>
        <w:color w:val="FFFFFF" w:themeColor="background1"/>
      </w:rPr>
      <w:tblPr/>
      <w:tcPr>
        <w:shd w:val="clear" w:color="auto" w:fill="C45911" w:themeFill="accent2" w:themeFillShade="BF"/>
      </w:tcPr>
    </w:tblStylePr>
    <w:tblStylePr w:type="lastCol">
      <w:rPr>
        <w:color w:val="FFFFFF" w:themeColor="background1"/>
      </w:rPr>
      <w:tblPr/>
      <w:tcPr>
        <w:shd w:val="clear" w:color="auto" w:fill="C45911" w:themeFill="accent2" w:themeFillShade="BF"/>
      </w:tcPr>
    </w:tblStylePr>
    <w:tblStylePr w:type="band1Vert">
      <w:tblPr/>
      <w:tcPr>
        <w:shd w:val="clear" w:color="auto" w:fill="F6BE98" w:themeFill="accent2" w:themeFillTint="7F"/>
      </w:tcPr>
    </w:tblStylePr>
    <w:tblStylePr w:type="band1Horz">
      <w:tblPr/>
      <w:tcPr>
        <w:shd w:val="clear" w:color="auto" w:fill="F6BE98" w:themeFill="accent2" w:themeFillTint="7F"/>
      </w:tcPr>
    </w:tblStylePr>
  </w:style>
  <w:style w:type="table" w:styleId="LiScs-Nhnmanh3">
    <w:name w:val="Colorful Grid Accent 3"/>
    <w:basedOn w:val="BangThngthng"/>
    <w:uiPriority w:val="73"/>
    <w:semiHidden/>
    <w:unhideWhenUsed/>
    <w:rsid w:val="00336DF6"/>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DEDED" w:themeFill="accent3" w:themeFillTint="33"/>
    </w:tcPr>
    <w:tblStylePr w:type="firstRow">
      <w:rPr>
        <w:b/>
        <w:bCs/>
      </w:rPr>
      <w:tblPr/>
      <w:tcPr>
        <w:shd w:val="clear" w:color="auto" w:fill="DBDBDB" w:themeFill="accent3" w:themeFillTint="66"/>
      </w:tcPr>
    </w:tblStylePr>
    <w:tblStylePr w:type="lastRow">
      <w:rPr>
        <w:b/>
        <w:bCs/>
        <w:color w:val="000000" w:themeColor="text1"/>
      </w:rPr>
      <w:tblPr/>
      <w:tcPr>
        <w:shd w:val="clear" w:color="auto" w:fill="DBDBDB" w:themeFill="accent3" w:themeFillTint="66"/>
      </w:tcPr>
    </w:tblStylePr>
    <w:tblStylePr w:type="firstCol">
      <w:rPr>
        <w:color w:val="FFFFFF" w:themeColor="background1"/>
      </w:rPr>
      <w:tblPr/>
      <w:tcPr>
        <w:shd w:val="clear" w:color="auto" w:fill="7B7B7B" w:themeFill="accent3" w:themeFillShade="BF"/>
      </w:tcPr>
    </w:tblStylePr>
    <w:tblStylePr w:type="lastCol">
      <w:rPr>
        <w:color w:val="FFFFFF" w:themeColor="background1"/>
      </w:rPr>
      <w:tblPr/>
      <w:tcPr>
        <w:shd w:val="clear" w:color="auto" w:fill="7B7B7B" w:themeFill="accent3" w:themeFillShade="BF"/>
      </w:tcPr>
    </w:tblStylePr>
    <w:tblStylePr w:type="band1Vert">
      <w:tblPr/>
      <w:tcPr>
        <w:shd w:val="clear" w:color="auto" w:fill="D2D2D2" w:themeFill="accent3" w:themeFillTint="7F"/>
      </w:tcPr>
    </w:tblStylePr>
    <w:tblStylePr w:type="band1Horz">
      <w:tblPr/>
      <w:tcPr>
        <w:shd w:val="clear" w:color="auto" w:fill="D2D2D2" w:themeFill="accent3" w:themeFillTint="7F"/>
      </w:tcPr>
    </w:tblStylePr>
  </w:style>
  <w:style w:type="table" w:styleId="LiScs-Nhnmanh4">
    <w:name w:val="Colorful Grid Accent 4"/>
    <w:basedOn w:val="BangThngthng"/>
    <w:uiPriority w:val="73"/>
    <w:semiHidden/>
    <w:unhideWhenUsed/>
    <w:rsid w:val="00336DF6"/>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FF2CC" w:themeFill="accent4" w:themeFillTint="33"/>
    </w:tcPr>
    <w:tblStylePr w:type="firstRow">
      <w:rPr>
        <w:b/>
        <w:bCs/>
      </w:rPr>
      <w:tblPr/>
      <w:tcPr>
        <w:shd w:val="clear" w:color="auto" w:fill="FFE599" w:themeFill="accent4" w:themeFillTint="66"/>
      </w:tcPr>
    </w:tblStylePr>
    <w:tblStylePr w:type="lastRow">
      <w:rPr>
        <w:b/>
        <w:bCs/>
        <w:color w:val="000000" w:themeColor="text1"/>
      </w:rPr>
      <w:tblPr/>
      <w:tcPr>
        <w:shd w:val="clear" w:color="auto" w:fill="FFE599" w:themeFill="accent4" w:themeFillTint="66"/>
      </w:tcPr>
    </w:tblStylePr>
    <w:tblStylePr w:type="firstCol">
      <w:rPr>
        <w:color w:val="FFFFFF" w:themeColor="background1"/>
      </w:rPr>
      <w:tblPr/>
      <w:tcPr>
        <w:shd w:val="clear" w:color="auto" w:fill="BF8F00" w:themeFill="accent4" w:themeFillShade="BF"/>
      </w:tcPr>
    </w:tblStylePr>
    <w:tblStylePr w:type="lastCol">
      <w:rPr>
        <w:color w:val="FFFFFF" w:themeColor="background1"/>
      </w:rPr>
      <w:tblPr/>
      <w:tcPr>
        <w:shd w:val="clear" w:color="auto" w:fill="BF8F00" w:themeFill="accent4" w:themeFillShade="BF"/>
      </w:tcPr>
    </w:tblStylePr>
    <w:tblStylePr w:type="band1Vert">
      <w:tblPr/>
      <w:tcPr>
        <w:shd w:val="clear" w:color="auto" w:fill="FFDF80" w:themeFill="accent4" w:themeFillTint="7F"/>
      </w:tcPr>
    </w:tblStylePr>
    <w:tblStylePr w:type="band1Horz">
      <w:tblPr/>
      <w:tcPr>
        <w:shd w:val="clear" w:color="auto" w:fill="FFDF80" w:themeFill="accent4" w:themeFillTint="7F"/>
      </w:tcPr>
    </w:tblStylePr>
  </w:style>
  <w:style w:type="table" w:styleId="LiScs-Nhnmanh5">
    <w:name w:val="Colorful Grid Accent 5"/>
    <w:basedOn w:val="BangThngthng"/>
    <w:uiPriority w:val="73"/>
    <w:semiHidden/>
    <w:unhideWhenUsed/>
    <w:rsid w:val="00336DF6"/>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9E2F3" w:themeFill="accent5" w:themeFillTint="33"/>
    </w:tcPr>
    <w:tblStylePr w:type="firstRow">
      <w:rPr>
        <w:b/>
        <w:bCs/>
      </w:rPr>
      <w:tblPr/>
      <w:tcPr>
        <w:shd w:val="clear" w:color="auto" w:fill="B4C6E7" w:themeFill="accent5" w:themeFillTint="66"/>
      </w:tcPr>
    </w:tblStylePr>
    <w:tblStylePr w:type="lastRow">
      <w:rPr>
        <w:b/>
        <w:bCs/>
        <w:color w:val="000000" w:themeColor="text1"/>
      </w:rPr>
      <w:tblPr/>
      <w:tcPr>
        <w:shd w:val="clear" w:color="auto" w:fill="B4C6E7" w:themeFill="accent5" w:themeFillTint="66"/>
      </w:tcPr>
    </w:tblStylePr>
    <w:tblStylePr w:type="firstCol">
      <w:rPr>
        <w:color w:val="FFFFFF" w:themeColor="background1"/>
      </w:rPr>
      <w:tblPr/>
      <w:tcPr>
        <w:shd w:val="clear" w:color="auto" w:fill="2F5496" w:themeFill="accent5" w:themeFillShade="BF"/>
      </w:tcPr>
    </w:tblStylePr>
    <w:tblStylePr w:type="lastCol">
      <w:rPr>
        <w:color w:val="FFFFFF" w:themeColor="background1"/>
      </w:rPr>
      <w:tblPr/>
      <w:tcPr>
        <w:shd w:val="clear" w:color="auto" w:fill="2F5496" w:themeFill="accent5" w:themeFillShade="BF"/>
      </w:tcPr>
    </w:tblStylePr>
    <w:tblStylePr w:type="band1Vert">
      <w:tblPr/>
      <w:tcPr>
        <w:shd w:val="clear" w:color="auto" w:fill="A1B8E1" w:themeFill="accent5" w:themeFillTint="7F"/>
      </w:tcPr>
    </w:tblStylePr>
    <w:tblStylePr w:type="band1Horz">
      <w:tblPr/>
      <w:tcPr>
        <w:shd w:val="clear" w:color="auto" w:fill="A1B8E1" w:themeFill="accent5" w:themeFillTint="7F"/>
      </w:tcPr>
    </w:tblStylePr>
  </w:style>
  <w:style w:type="table" w:styleId="LiScs-Nhnmanh6">
    <w:name w:val="Colorful Grid Accent 6"/>
    <w:basedOn w:val="BangThngthng"/>
    <w:uiPriority w:val="73"/>
    <w:semiHidden/>
    <w:unhideWhenUsed/>
    <w:rsid w:val="00336DF6"/>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2EFD9" w:themeFill="accent6" w:themeFillTint="33"/>
    </w:tcPr>
    <w:tblStylePr w:type="firstRow">
      <w:rPr>
        <w:b/>
        <w:bCs/>
      </w:rPr>
      <w:tblPr/>
      <w:tcPr>
        <w:shd w:val="clear" w:color="auto" w:fill="C5E0B3" w:themeFill="accent6" w:themeFillTint="66"/>
      </w:tcPr>
    </w:tblStylePr>
    <w:tblStylePr w:type="lastRow">
      <w:rPr>
        <w:b/>
        <w:bCs/>
        <w:color w:val="000000" w:themeColor="text1"/>
      </w:rPr>
      <w:tblPr/>
      <w:tcPr>
        <w:shd w:val="clear" w:color="auto" w:fill="C5E0B3" w:themeFill="accent6" w:themeFillTint="66"/>
      </w:tcPr>
    </w:tblStylePr>
    <w:tblStylePr w:type="firstCol">
      <w:rPr>
        <w:color w:val="FFFFFF" w:themeColor="background1"/>
      </w:rPr>
      <w:tblPr/>
      <w:tcPr>
        <w:shd w:val="clear" w:color="auto" w:fill="538135" w:themeFill="accent6" w:themeFillShade="BF"/>
      </w:tcPr>
    </w:tblStylePr>
    <w:tblStylePr w:type="lastCol">
      <w:rPr>
        <w:color w:val="FFFFFF" w:themeColor="background1"/>
      </w:rPr>
      <w:tblPr/>
      <w:tcPr>
        <w:shd w:val="clear" w:color="auto" w:fill="538135" w:themeFill="accent6" w:themeFillShade="BF"/>
      </w:tcPr>
    </w:tblStylePr>
    <w:tblStylePr w:type="band1Vert">
      <w:tblPr/>
      <w:tcPr>
        <w:shd w:val="clear" w:color="auto" w:fill="B7D8A0" w:themeFill="accent6" w:themeFillTint="7F"/>
      </w:tcPr>
    </w:tblStylePr>
    <w:tblStylePr w:type="band1Horz">
      <w:tblPr/>
      <w:tcPr>
        <w:shd w:val="clear" w:color="auto" w:fill="B7D8A0" w:themeFill="accent6" w:themeFillTint="7F"/>
      </w:tcPr>
    </w:tblStylePr>
  </w:style>
  <w:style w:type="table" w:styleId="DanhsachScs">
    <w:name w:val="Colorful List"/>
    <w:basedOn w:val="BangThngthng"/>
    <w:uiPriority w:val="72"/>
    <w:semiHidden/>
    <w:unhideWhenUsed/>
    <w:rsid w:val="00336DF6"/>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D25F12" w:themeFill="accent2" w:themeFillShade="CC"/>
      </w:tcPr>
    </w:tblStylePr>
    <w:tblStylePr w:type="lastRow">
      <w:rPr>
        <w:b/>
        <w:bCs/>
        <w:color w:val="D25F1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DanhsachScs-Nhnmanh1">
    <w:name w:val="Colorful List Accent 1"/>
    <w:basedOn w:val="BangThngthng"/>
    <w:uiPriority w:val="72"/>
    <w:semiHidden/>
    <w:unhideWhenUsed/>
    <w:rsid w:val="00336DF6"/>
    <w:pPr>
      <w:spacing w:after="0" w:line="240" w:lineRule="auto"/>
    </w:pPr>
    <w:rPr>
      <w:color w:val="000000" w:themeColor="text1"/>
    </w:rPr>
    <w:tblPr>
      <w:tblStyleRowBandSize w:val="1"/>
      <w:tblStyleColBandSize w:val="1"/>
    </w:tblPr>
    <w:tcPr>
      <w:shd w:val="clear" w:color="auto" w:fill="EEF5FB" w:themeFill="accent1" w:themeFillTint="19"/>
    </w:tcPr>
    <w:tblStylePr w:type="firstRow">
      <w:rPr>
        <w:b/>
        <w:bCs/>
        <w:color w:val="FFFFFF" w:themeColor="background1"/>
      </w:rPr>
      <w:tblPr/>
      <w:tcPr>
        <w:tcBorders>
          <w:bottom w:val="single" w:sz="12" w:space="0" w:color="FFFFFF" w:themeColor="background1"/>
        </w:tcBorders>
        <w:shd w:val="clear" w:color="auto" w:fill="D25F12" w:themeFill="accent2" w:themeFillShade="CC"/>
      </w:tcPr>
    </w:tblStylePr>
    <w:tblStylePr w:type="lastRow">
      <w:rPr>
        <w:b/>
        <w:bCs/>
        <w:color w:val="D25F1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6E6F4" w:themeFill="accent1" w:themeFillTint="3F"/>
      </w:tcPr>
    </w:tblStylePr>
    <w:tblStylePr w:type="band1Horz">
      <w:tblPr/>
      <w:tcPr>
        <w:shd w:val="clear" w:color="auto" w:fill="DEEAF6" w:themeFill="accent1" w:themeFillTint="33"/>
      </w:tcPr>
    </w:tblStylePr>
  </w:style>
  <w:style w:type="table" w:styleId="DanhsachScs-Nhnmanh2">
    <w:name w:val="Colorful List Accent 2"/>
    <w:basedOn w:val="BangThngthng"/>
    <w:uiPriority w:val="72"/>
    <w:semiHidden/>
    <w:unhideWhenUsed/>
    <w:rsid w:val="00336DF6"/>
    <w:pPr>
      <w:spacing w:after="0" w:line="240" w:lineRule="auto"/>
    </w:pPr>
    <w:rPr>
      <w:color w:val="000000" w:themeColor="text1"/>
    </w:rPr>
    <w:tblPr>
      <w:tblStyleRowBandSize w:val="1"/>
      <w:tblStyleColBandSize w:val="1"/>
    </w:tblPr>
    <w:tcPr>
      <w:shd w:val="clear" w:color="auto" w:fill="FDF2EA" w:themeFill="accent2" w:themeFillTint="19"/>
    </w:tcPr>
    <w:tblStylePr w:type="firstRow">
      <w:rPr>
        <w:b/>
        <w:bCs/>
        <w:color w:val="FFFFFF" w:themeColor="background1"/>
      </w:rPr>
      <w:tblPr/>
      <w:tcPr>
        <w:tcBorders>
          <w:bottom w:val="single" w:sz="12" w:space="0" w:color="FFFFFF" w:themeColor="background1"/>
        </w:tcBorders>
        <w:shd w:val="clear" w:color="auto" w:fill="D25F12" w:themeFill="accent2" w:themeFillShade="CC"/>
      </w:tcPr>
    </w:tblStylePr>
    <w:tblStylePr w:type="lastRow">
      <w:rPr>
        <w:b/>
        <w:bCs/>
        <w:color w:val="D25F1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ADECB" w:themeFill="accent2" w:themeFillTint="3F"/>
      </w:tcPr>
    </w:tblStylePr>
    <w:tblStylePr w:type="band1Horz">
      <w:tblPr/>
      <w:tcPr>
        <w:shd w:val="clear" w:color="auto" w:fill="FBE4D5" w:themeFill="accent2" w:themeFillTint="33"/>
      </w:tcPr>
    </w:tblStylePr>
  </w:style>
  <w:style w:type="table" w:styleId="DanhsachScs-Nhnmanh3">
    <w:name w:val="Colorful List Accent 3"/>
    <w:basedOn w:val="BangThngthng"/>
    <w:uiPriority w:val="72"/>
    <w:semiHidden/>
    <w:unhideWhenUsed/>
    <w:rsid w:val="00336DF6"/>
    <w:pPr>
      <w:spacing w:after="0" w:line="240" w:lineRule="auto"/>
    </w:pPr>
    <w:rPr>
      <w:color w:val="000000" w:themeColor="text1"/>
    </w:rPr>
    <w:tblPr>
      <w:tblStyleRowBandSize w:val="1"/>
      <w:tblStyleColBandSize w:val="1"/>
    </w:tblPr>
    <w:tcPr>
      <w:shd w:val="clear" w:color="auto" w:fill="F6F6F6" w:themeFill="accent3" w:themeFillTint="19"/>
    </w:tcPr>
    <w:tblStylePr w:type="firstRow">
      <w:rPr>
        <w:b/>
        <w:bCs/>
        <w:color w:val="FFFFFF" w:themeColor="background1"/>
      </w:rPr>
      <w:tblPr/>
      <w:tcPr>
        <w:tcBorders>
          <w:bottom w:val="single" w:sz="12" w:space="0" w:color="FFFFFF" w:themeColor="background1"/>
        </w:tcBorders>
        <w:shd w:val="clear" w:color="auto" w:fill="CC9900" w:themeFill="accent4" w:themeFillShade="CC"/>
      </w:tcPr>
    </w:tblStylePr>
    <w:tblStylePr w:type="lastRow">
      <w:rPr>
        <w:b/>
        <w:bCs/>
        <w:color w:val="CC9900"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8E8E8" w:themeFill="accent3" w:themeFillTint="3F"/>
      </w:tcPr>
    </w:tblStylePr>
    <w:tblStylePr w:type="band1Horz">
      <w:tblPr/>
      <w:tcPr>
        <w:shd w:val="clear" w:color="auto" w:fill="EDEDED" w:themeFill="accent3" w:themeFillTint="33"/>
      </w:tcPr>
    </w:tblStylePr>
  </w:style>
  <w:style w:type="table" w:styleId="DanhsachScs-Nhnmanh4">
    <w:name w:val="Colorful List Accent 4"/>
    <w:basedOn w:val="BangThngthng"/>
    <w:uiPriority w:val="72"/>
    <w:semiHidden/>
    <w:unhideWhenUsed/>
    <w:rsid w:val="00336DF6"/>
    <w:pPr>
      <w:spacing w:after="0" w:line="240" w:lineRule="auto"/>
    </w:pPr>
    <w:rPr>
      <w:color w:val="000000" w:themeColor="text1"/>
    </w:rPr>
    <w:tblPr>
      <w:tblStyleRowBandSize w:val="1"/>
      <w:tblStyleColBandSize w:val="1"/>
    </w:tblPr>
    <w:tcPr>
      <w:shd w:val="clear" w:color="auto" w:fill="FFF8E6" w:themeFill="accent4" w:themeFillTint="19"/>
    </w:tcPr>
    <w:tblStylePr w:type="firstRow">
      <w:rPr>
        <w:b/>
        <w:bCs/>
        <w:color w:val="FFFFFF" w:themeColor="background1"/>
      </w:rPr>
      <w:tblPr/>
      <w:tcPr>
        <w:tcBorders>
          <w:bottom w:val="single" w:sz="12" w:space="0" w:color="FFFFFF" w:themeColor="background1"/>
        </w:tcBorders>
        <w:shd w:val="clear" w:color="auto" w:fill="848484" w:themeFill="accent3" w:themeFillShade="CC"/>
      </w:tcPr>
    </w:tblStylePr>
    <w:tblStylePr w:type="lastRow">
      <w:rPr>
        <w:b/>
        <w:bCs/>
        <w:color w:val="848484"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FEFC0" w:themeFill="accent4" w:themeFillTint="3F"/>
      </w:tcPr>
    </w:tblStylePr>
    <w:tblStylePr w:type="band1Horz">
      <w:tblPr/>
      <w:tcPr>
        <w:shd w:val="clear" w:color="auto" w:fill="FFF2CC" w:themeFill="accent4" w:themeFillTint="33"/>
      </w:tcPr>
    </w:tblStylePr>
  </w:style>
  <w:style w:type="table" w:styleId="DanhsachScs-Nhnmanh5">
    <w:name w:val="Colorful List Accent 5"/>
    <w:basedOn w:val="BangThngthng"/>
    <w:uiPriority w:val="72"/>
    <w:semiHidden/>
    <w:unhideWhenUsed/>
    <w:rsid w:val="00336DF6"/>
    <w:pPr>
      <w:spacing w:after="0" w:line="240" w:lineRule="auto"/>
    </w:pPr>
    <w:rPr>
      <w:color w:val="000000" w:themeColor="text1"/>
    </w:rPr>
    <w:tblPr>
      <w:tblStyleRowBandSize w:val="1"/>
      <w:tblStyleColBandSize w:val="1"/>
    </w:tblPr>
    <w:tcPr>
      <w:shd w:val="clear" w:color="auto" w:fill="ECF1F9" w:themeFill="accent5" w:themeFillTint="19"/>
    </w:tcPr>
    <w:tblStylePr w:type="firstRow">
      <w:rPr>
        <w:b/>
        <w:bCs/>
        <w:color w:val="FFFFFF" w:themeColor="background1"/>
      </w:rPr>
      <w:tblPr/>
      <w:tcPr>
        <w:tcBorders>
          <w:bottom w:val="single" w:sz="12" w:space="0" w:color="FFFFFF" w:themeColor="background1"/>
        </w:tcBorders>
        <w:shd w:val="clear" w:color="auto" w:fill="598A38" w:themeFill="accent6" w:themeFillShade="CC"/>
      </w:tcPr>
    </w:tblStylePr>
    <w:tblStylePr w:type="lastRow">
      <w:rPr>
        <w:b/>
        <w:bCs/>
        <w:color w:val="598A38"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0DBF0" w:themeFill="accent5" w:themeFillTint="3F"/>
      </w:tcPr>
    </w:tblStylePr>
    <w:tblStylePr w:type="band1Horz">
      <w:tblPr/>
      <w:tcPr>
        <w:shd w:val="clear" w:color="auto" w:fill="D9E2F3" w:themeFill="accent5" w:themeFillTint="33"/>
      </w:tcPr>
    </w:tblStylePr>
  </w:style>
  <w:style w:type="table" w:styleId="DanhsachScs-Nhnmanh6">
    <w:name w:val="Colorful List Accent 6"/>
    <w:basedOn w:val="BangThngthng"/>
    <w:uiPriority w:val="72"/>
    <w:semiHidden/>
    <w:unhideWhenUsed/>
    <w:rsid w:val="00336DF6"/>
    <w:pPr>
      <w:spacing w:after="0" w:line="240" w:lineRule="auto"/>
    </w:pPr>
    <w:rPr>
      <w:color w:val="000000" w:themeColor="text1"/>
    </w:rPr>
    <w:tblPr>
      <w:tblStyleRowBandSize w:val="1"/>
      <w:tblStyleColBandSize w:val="1"/>
    </w:tblPr>
    <w:tcPr>
      <w:shd w:val="clear" w:color="auto" w:fill="F0F7EC" w:themeFill="accent6" w:themeFillTint="19"/>
    </w:tcPr>
    <w:tblStylePr w:type="firstRow">
      <w:rPr>
        <w:b/>
        <w:bCs/>
        <w:color w:val="FFFFFF" w:themeColor="background1"/>
      </w:rPr>
      <w:tblPr/>
      <w:tcPr>
        <w:tcBorders>
          <w:bottom w:val="single" w:sz="12" w:space="0" w:color="FFFFFF" w:themeColor="background1"/>
        </w:tcBorders>
        <w:shd w:val="clear" w:color="auto" w:fill="3259A0" w:themeFill="accent5" w:themeFillShade="CC"/>
      </w:tcPr>
    </w:tblStylePr>
    <w:tblStylePr w:type="lastRow">
      <w:rPr>
        <w:b/>
        <w:bCs/>
        <w:color w:val="3259A0"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BEBD0" w:themeFill="accent6" w:themeFillTint="3F"/>
      </w:tcPr>
    </w:tblStylePr>
    <w:tblStylePr w:type="band1Horz">
      <w:tblPr/>
      <w:tcPr>
        <w:shd w:val="clear" w:color="auto" w:fill="E2EFD9" w:themeFill="accent6" w:themeFillTint="33"/>
      </w:tcPr>
    </w:tblStylePr>
  </w:style>
  <w:style w:type="table" w:styleId="TnnScs">
    <w:name w:val="Colorful Shading"/>
    <w:basedOn w:val="BangThngthng"/>
    <w:uiPriority w:val="71"/>
    <w:semiHidden/>
    <w:unhideWhenUsed/>
    <w:rsid w:val="00336DF6"/>
    <w:pPr>
      <w:spacing w:after="0" w:line="240" w:lineRule="auto"/>
    </w:pPr>
    <w:rPr>
      <w:color w:val="000000" w:themeColor="text1"/>
    </w:rPr>
    <w:tblPr>
      <w:tblStyleRowBandSize w:val="1"/>
      <w:tblStyleColBandSize w:val="1"/>
      <w:tblBorders>
        <w:top w:val="single" w:sz="24" w:space="0" w:color="ED7D31"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TnnScs-Nhnmanh1">
    <w:name w:val="Colorful Shading Accent 1"/>
    <w:basedOn w:val="BangThngthng"/>
    <w:uiPriority w:val="71"/>
    <w:semiHidden/>
    <w:unhideWhenUsed/>
    <w:rsid w:val="00336DF6"/>
    <w:pPr>
      <w:spacing w:after="0" w:line="240" w:lineRule="auto"/>
    </w:pPr>
    <w:rPr>
      <w:color w:val="000000" w:themeColor="text1"/>
    </w:rPr>
    <w:tblPr>
      <w:tblStyleRowBandSize w:val="1"/>
      <w:tblStyleColBandSize w:val="1"/>
      <w:tblBorders>
        <w:top w:val="single" w:sz="24" w:space="0" w:color="ED7D31" w:themeColor="accent2"/>
        <w:left w:val="single" w:sz="4" w:space="0" w:color="5B9BD5" w:themeColor="accent1"/>
        <w:bottom w:val="single" w:sz="4" w:space="0" w:color="5B9BD5" w:themeColor="accent1"/>
        <w:right w:val="single" w:sz="4" w:space="0" w:color="5B9BD5" w:themeColor="accent1"/>
        <w:insideH w:val="single" w:sz="4" w:space="0" w:color="FFFFFF" w:themeColor="background1"/>
        <w:insideV w:val="single" w:sz="4" w:space="0" w:color="FFFFFF" w:themeColor="background1"/>
      </w:tblBorders>
    </w:tblPr>
    <w:tcPr>
      <w:shd w:val="clear" w:color="auto" w:fill="EEF5FB" w:themeFill="accent1" w:themeFillTint="19"/>
    </w:tcPr>
    <w:tblStylePr w:type="firstRow">
      <w:rPr>
        <w:b/>
        <w:bCs/>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55D91" w:themeFill="accent1" w:themeFillShade="99"/>
      </w:tcPr>
    </w:tblStylePr>
    <w:tblStylePr w:type="firstCol">
      <w:rPr>
        <w:color w:val="FFFFFF" w:themeColor="background1"/>
      </w:rPr>
      <w:tblPr/>
      <w:tcPr>
        <w:tcBorders>
          <w:top w:val="nil"/>
          <w:left w:val="nil"/>
          <w:bottom w:val="nil"/>
          <w:right w:val="nil"/>
          <w:insideH w:val="single" w:sz="4" w:space="0" w:color="255D91" w:themeColor="accent1" w:themeShade="99"/>
          <w:insideV w:val="nil"/>
        </w:tcBorders>
        <w:shd w:val="clear" w:color="auto" w:fill="255D91"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55D91" w:themeFill="accent1" w:themeFillShade="99"/>
      </w:tcPr>
    </w:tblStylePr>
    <w:tblStylePr w:type="band1Vert">
      <w:tblPr/>
      <w:tcPr>
        <w:shd w:val="clear" w:color="auto" w:fill="BDD6EE" w:themeFill="accent1" w:themeFillTint="66"/>
      </w:tcPr>
    </w:tblStylePr>
    <w:tblStylePr w:type="band1Horz">
      <w:tblPr/>
      <w:tcPr>
        <w:shd w:val="clear" w:color="auto" w:fill="ADCCEA" w:themeFill="accent1" w:themeFillTint="7F"/>
      </w:tcPr>
    </w:tblStylePr>
    <w:tblStylePr w:type="neCell">
      <w:rPr>
        <w:color w:val="000000" w:themeColor="text1"/>
      </w:rPr>
    </w:tblStylePr>
    <w:tblStylePr w:type="nwCell">
      <w:rPr>
        <w:color w:val="000000" w:themeColor="text1"/>
      </w:rPr>
    </w:tblStylePr>
  </w:style>
  <w:style w:type="table" w:styleId="TnnScs-Nhnmanh2">
    <w:name w:val="Colorful Shading Accent 2"/>
    <w:basedOn w:val="BangThngthng"/>
    <w:uiPriority w:val="71"/>
    <w:semiHidden/>
    <w:unhideWhenUsed/>
    <w:rsid w:val="00336DF6"/>
    <w:pPr>
      <w:spacing w:after="0" w:line="240" w:lineRule="auto"/>
    </w:pPr>
    <w:rPr>
      <w:color w:val="000000" w:themeColor="text1"/>
    </w:rPr>
    <w:tblPr>
      <w:tblStyleRowBandSize w:val="1"/>
      <w:tblStyleColBandSize w:val="1"/>
      <w:tblBorders>
        <w:top w:val="single" w:sz="24" w:space="0" w:color="ED7D31" w:themeColor="accent2"/>
        <w:left w:val="single" w:sz="4" w:space="0" w:color="ED7D31" w:themeColor="accent2"/>
        <w:bottom w:val="single" w:sz="4" w:space="0" w:color="ED7D31" w:themeColor="accent2"/>
        <w:right w:val="single" w:sz="4" w:space="0" w:color="ED7D31" w:themeColor="accent2"/>
        <w:insideH w:val="single" w:sz="4" w:space="0" w:color="FFFFFF" w:themeColor="background1"/>
        <w:insideV w:val="single" w:sz="4" w:space="0" w:color="FFFFFF" w:themeColor="background1"/>
      </w:tblBorders>
    </w:tblPr>
    <w:tcPr>
      <w:shd w:val="clear" w:color="auto" w:fill="FDF2EA" w:themeFill="accent2" w:themeFillTint="19"/>
    </w:tcPr>
    <w:tblStylePr w:type="firstRow">
      <w:rPr>
        <w:b/>
        <w:bCs/>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9D470D" w:themeFill="accent2" w:themeFillShade="99"/>
      </w:tcPr>
    </w:tblStylePr>
    <w:tblStylePr w:type="firstCol">
      <w:rPr>
        <w:color w:val="FFFFFF" w:themeColor="background1"/>
      </w:rPr>
      <w:tblPr/>
      <w:tcPr>
        <w:tcBorders>
          <w:top w:val="nil"/>
          <w:left w:val="nil"/>
          <w:bottom w:val="nil"/>
          <w:right w:val="nil"/>
          <w:insideH w:val="single" w:sz="4" w:space="0" w:color="9D470D" w:themeColor="accent2" w:themeShade="99"/>
          <w:insideV w:val="nil"/>
        </w:tcBorders>
        <w:shd w:val="clear" w:color="auto" w:fill="9D470D"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9D470D" w:themeFill="accent2" w:themeFillShade="99"/>
      </w:tcPr>
    </w:tblStylePr>
    <w:tblStylePr w:type="band1Vert">
      <w:tblPr/>
      <w:tcPr>
        <w:shd w:val="clear" w:color="auto" w:fill="F7CAAC" w:themeFill="accent2" w:themeFillTint="66"/>
      </w:tcPr>
    </w:tblStylePr>
    <w:tblStylePr w:type="band1Horz">
      <w:tblPr/>
      <w:tcPr>
        <w:shd w:val="clear" w:color="auto" w:fill="F6BE98" w:themeFill="accent2" w:themeFillTint="7F"/>
      </w:tcPr>
    </w:tblStylePr>
    <w:tblStylePr w:type="neCell">
      <w:rPr>
        <w:color w:val="000000" w:themeColor="text1"/>
      </w:rPr>
    </w:tblStylePr>
    <w:tblStylePr w:type="nwCell">
      <w:rPr>
        <w:color w:val="000000" w:themeColor="text1"/>
      </w:rPr>
    </w:tblStylePr>
  </w:style>
  <w:style w:type="table" w:styleId="TnnScs-Nhnmanh3">
    <w:name w:val="Colorful Shading Accent 3"/>
    <w:basedOn w:val="BangThngthng"/>
    <w:uiPriority w:val="71"/>
    <w:semiHidden/>
    <w:unhideWhenUsed/>
    <w:rsid w:val="00336DF6"/>
    <w:pPr>
      <w:spacing w:after="0" w:line="240" w:lineRule="auto"/>
    </w:pPr>
    <w:rPr>
      <w:color w:val="000000" w:themeColor="text1"/>
    </w:rPr>
    <w:tblPr>
      <w:tblStyleRowBandSize w:val="1"/>
      <w:tblStyleColBandSize w:val="1"/>
      <w:tblBorders>
        <w:top w:val="single" w:sz="24" w:space="0" w:color="FFC000" w:themeColor="accent4"/>
        <w:left w:val="single" w:sz="4" w:space="0" w:color="A5A5A5" w:themeColor="accent3"/>
        <w:bottom w:val="single" w:sz="4" w:space="0" w:color="A5A5A5" w:themeColor="accent3"/>
        <w:right w:val="single" w:sz="4" w:space="0" w:color="A5A5A5" w:themeColor="accent3"/>
        <w:insideH w:val="single" w:sz="4" w:space="0" w:color="FFFFFF" w:themeColor="background1"/>
        <w:insideV w:val="single" w:sz="4" w:space="0" w:color="FFFFFF" w:themeColor="background1"/>
      </w:tblBorders>
    </w:tblPr>
    <w:tcPr>
      <w:shd w:val="clear" w:color="auto" w:fill="F6F6F6" w:themeFill="accent3" w:themeFillTint="19"/>
    </w:tcPr>
    <w:tblStylePr w:type="firstRow">
      <w:rPr>
        <w:b/>
        <w:bCs/>
      </w:rPr>
      <w:tblPr/>
      <w:tcPr>
        <w:tcBorders>
          <w:top w:val="nil"/>
          <w:left w:val="nil"/>
          <w:bottom w:val="single" w:sz="24" w:space="0" w:color="FFC000"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636363" w:themeFill="accent3" w:themeFillShade="99"/>
      </w:tcPr>
    </w:tblStylePr>
    <w:tblStylePr w:type="firstCol">
      <w:rPr>
        <w:color w:val="FFFFFF" w:themeColor="background1"/>
      </w:rPr>
      <w:tblPr/>
      <w:tcPr>
        <w:tcBorders>
          <w:top w:val="nil"/>
          <w:left w:val="nil"/>
          <w:bottom w:val="nil"/>
          <w:right w:val="nil"/>
          <w:insideH w:val="single" w:sz="4" w:space="0" w:color="636363" w:themeColor="accent3" w:themeShade="99"/>
          <w:insideV w:val="nil"/>
        </w:tcBorders>
        <w:shd w:val="clear" w:color="auto" w:fill="636363"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636363" w:themeFill="accent3" w:themeFillShade="99"/>
      </w:tcPr>
    </w:tblStylePr>
    <w:tblStylePr w:type="band1Vert">
      <w:tblPr/>
      <w:tcPr>
        <w:shd w:val="clear" w:color="auto" w:fill="DBDBDB" w:themeFill="accent3" w:themeFillTint="66"/>
      </w:tcPr>
    </w:tblStylePr>
    <w:tblStylePr w:type="band1Horz">
      <w:tblPr/>
      <w:tcPr>
        <w:shd w:val="clear" w:color="auto" w:fill="D2D2D2" w:themeFill="accent3" w:themeFillTint="7F"/>
      </w:tcPr>
    </w:tblStylePr>
  </w:style>
  <w:style w:type="table" w:styleId="TnnScs-Nhnmanh4">
    <w:name w:val="Colorful Shading Accent 4"/>
    <w:basedOn w:val="BangThngthng"/>
    <w:uiPriority w:val="71"/>
    <w:semiHidden/>
    <w:unhideWhenUsed/>
    <w:rsid w:val="00336DF6"/>
    <w:pPr>
      <w:spacing w:after="0" w:line="240" w:lineRule="auto"/>
    </w:pPr>
    <w:rPr>
      <w:color w:val="000000" w:themeColor="text1"/>
    </w:rPr>
    <w:tblPr>
      <w:tblStyleRowBandSize w:val="1"/>
      <w:tblStyleColBandSize w:val="1"/>
      <w:tblBorders>
        <w:top w:val="single" w:sz="24" w:space="0" w:color="A5A5A5" w:themeColor="accent3"/>
        <w:left w:val="single" w:sz="4" w:space="0" w:color="FFC000" w:themeColor="accent4"/>
        <w:bottom w:val="single" w:sz="4" w:space="0" w:color="FFC000" w:themeColor="accent4"/>
        <w:right w:val="single" w:sz="4" w:space="0" w:color="FFC000" w:themeColor="accent4"/>
        <w:insideH w:val="single" w:sz="4" w:space="0" w:color="FFFFFF" w:themeColor="background1"/>
        <w:insideV w:val="single" w:sz="4" w:space="0" w:color="FFFFFF" w:themeColor="background1"/>
      </w:tblBorders>
    </w:tblPr>
    <w:tcPr>
      <w:shd w:val="clear" w:color="auto" w:fill="FFF8E6" w:themeFill="accent4" w:themeFillTint="19"/>
    </w:tcPr>
    <w:tblStylePr w:type="firstRow">
      <w:rPr>
        <w:b/>
        <w:bCs/>
      </w:rPr>
      <w:tblPr/>
      <w:tcPr>
        <w:tcBorders>
          <w:top w:val="nil"/>
          <w:left w:val="nil"/>
          <w:bottom w:val="single" w:sz="24" w:space="0" w:color="A5A5A5"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997300" w:themeFill="accent4" w:themeFillShade="99"/>
      </w:tcPr>
    </w:tblStylePr>
    <w:tblStylePr w:type="firstCol">
      <w:rPr>
        <w:color w:val="FFFFFF" w:themeColor="background1"/>
      </w:rPr>
      <w:tblPr/>
      <w:tcPr>
        <w:tcBorders>
          <w:top w:val="nil"/>
          <w:left w:val="nil"/>
          <w:bottom w:val="nil"/>
          <w:right w:val="nil"/>
          <w:insideH w:val="single" w:sz="4" w:space="0" w:color="997300" w:themeColor="accent4" w:themeShade="99"/>
          <w:insideV w:val="nil"/>
        </w:tcBorders>
        <w:shd w:val="clear" w:color="auto" w:fill="997300"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997300" w:themeFill="accent4" w:themeFillShade="99"/>
      </w:tcPr>
    </w:tblStylePr>
    <w:tblStylePr w:type="band1Vert">
      <w:tblPr/>
      <w:tcPr>
        <w:shd w:val="clear" w:color="auto" w:fill="FFE599" w:themeFill="accent4" w:themeFillTint="66"/>
      </w:tcPr>
    </w:tblStylePr>
    <w:tblStylePr w:type="band1Horz">
      <w:tblPr/>
      <w:tcPr>
        <w:shd w:val="clear" w:color="auto" w:fill="FFDF80" w:themeFill="accent4" w:themeFillTint="7F"/>
      </w:tcPr>
    </w:tblStylePr>
    <w:tblStylePr w:type="neCell">
      <w:rPr>
        <w:color w:val="000000" w:themeColor="text1"/>
      </w:rPr>
    </w:tblStylePr>
    <w:tblStylePr w:type="nwCell">
      <w:rPr>
        <w:color w:val="000000" w:themeColor="text1"/>
      </w:rPr>
    </w:tblStylePr>
  </w:style>
  <w:style w:type="table" w:styleId="TnnScs-Nhnmanh5">
    <w:name w:val="Colorful Shading Accent 5"/>
    <w:basedOn w:val="BangThngthng"/>
    <w:uiPriority w:val="71"/>
    <w:semiHidden/>
    <w:unhideWhenUsed/>
    <w:rsid w:val="00336DF6"/>
    <w:pPr>
      <w:spacing w:after="0" w:line="240" w:lineRule="auto"/>
    </w:pPr>
    <w:rPr>
      <w:color w:val="000000" w:themeColor="text1"/>
    </w:rPr>
    <w:tblPr>
      <w:tblStyleRowBandSize w:val="1"/>
      <w:tblStyleColBandSize w:val="1"/>
      <w:tblBorders>
        <w:top w:val="single" w:sz="24" w:space="0" w:color="70AD47" w:themeColor="accent6"/>
        <w:left w:val="single" w:sz="4" w:space="0" w:color="4472C4" w:themeColor="accent5"/>
        <w:bottom w:val="single" w:sz="4" w:space="0" w:color="4472C4" w:themeColor="accent5"/>
        <w:right w:val="single" w:sz="4" w:space="0" w:color="4472C4" w:themeColor="accent5"/>
        <w:insideH w:val="single" w:sz="4" w:space="0" w:color="FFFFFF" w:themeColor="background1"/>
        <w:insideV w:val="single" w:sz="4" w:space="0" w:color="FFFFFF" w:themeColor="background1"/>
      </w:tblBorders>
    </w:tblPr>
    <w:tcPr>
      <w:shd w:val="clear" w:color="auto" w:fill="ECF1F9" w:themeFill="accent5" w:themeFillTint="19"/>
    </w:tcPr>
    <w:tblStylePr w:type="firstRow">
      <w:rPr>
        <w:b/>
        <w:bCs/>
      </w:rPr>
      <w:tblPr/>
      <w:tcPr>
        <w:tcBorders>
          <w:top w:val="nil"/>
          <w:left w:val="nil"/>
          <w:bottom w:val="single" w:sz="24" w:space="0" w:color="70AD47"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64378" w:themeFill="accent5" w:themeFillShade="99"/>
      </w:tcPr>
    </w:tblStylePr>
    <w:tblStylePr w:type="firstCol">
      <w:rPr>
        <w:color w:val="FFFFFF" w:themeColor="background1"/>
      </w:rPr>
      <w:tblPr/>
      <w:tcPr>
        <w:tcBorders>
          <w:top w:val="nil"/>
          <w:left w:val="nil"/>
          <w:bottom w:val="nil"/>
          <w:right w:val="nil"/>
          <w:insideH w:val="single" w:sz="4" w:space="0" w:color="264378" w:themeColor="accent5" w:themeShade="99"/>
          <w:insideV w:val="nil"/>
        </w:tcBorders>
        <w:shd w:val="clear" w:color="auto" w:fill="264378"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64378" w:themeFill="accent5" w:themeFillShade="99"/>
      </w:tcPr>
    </w:tblStylePr>
    <w:tblStylePr w:type="band1Vert">
      <w:tblPr/>
      <w:tcPr>
        <w:shd w:val="clear" w:color="auto" w:fill="B4C6E7" w:themeFill="accent5" w:themeFillTint="66"/>
      </w:tcPr>
    </w:tblStylePr>
    <w:tblStylePr w:type="band1Horz">
      <w:tblPr/>
      <w:tcPr>
        <w:shd w:val="clear" w:color="auto" w:fill="A1B8E1" w:themeFill="accent5" w:themeFillTint="7F"/>
      </w:tcPr>
    </w:tblStylePr>
    <w:tblStylePr w:type="neCell">
      <w:rPr>
        <w:color w:val="000000" w:themeColor="text1"/>
      </w:rPr>
    </w:tblStylePr>
    <w:tblStylePr w:type="nwCell">
      <w:rPr>
        <w:color w:val="000000" w:themeColor="text1"/>
      </w:rPr>
    </w:tblStylePr>
  </w:style>
  <w:style w:type="table" w:styleId="TnnScs-Nhnmanh6">
    <w:name w:val="Colorful Shading Accent 6"/>
    <w:basedOn w:val="BangThngthng"/>
    <w:uiPriority w:val="71"/>
    <w:semiHidden/>
    <w:unhideWhenUsed/>
    <w:rsid w:val="00336DF6"/>
    <w:pPr>
      <w:spacing w:after="0" w:line="240" w:lineRule="auto"/>
    </w:pPr>
    <w:rPr>
      <w:color w:val="000000" w:themeColor="text1"/>
    </w:rPr>
    <w:tblPr>
      <w:tblStyleRowBandSize w:val="1"/>
      <w:tblStyleColBandSize w:val="1"/>
      <w:tblBorders>
        <w:top w:val="single" w:sz="24" w:space="0" w:color="4472C4" w:themeColor="accent5"/>
        <w:left w:val="single" w:sz="4" w:space="0" w:color="70AD47" w:themeColor="accent6"/>
        <w:bottom w:val="single" w:sz="4" w:space="0" w:color="70AD47" w:themeColor="accent6"/>
        <w:right w:val="single" w:sz="4" w:space="0" w:color="70AD47" w:themeColor="accent6"/>
        <w:insideH w:val="single" w:sz="4" w:space="0" w:color="FFFFFF" w:themeColor="background1"/>
        <w:insideV w:val="single" w:sz="4" w:space="0" w:color="FFFFFF" w:themeColor="background1"/>
      </w:tblBorders>
    </w:tblPr>
    <w:tcPr>
      <w:shd w:val="clear" w:color="auto" w:fill="F0F7EC" w:themeFill="accent6" w:themeFillTint="19"/>
    </w:tcPr>
    <w:tblStylePr w:type="firstRow">
      <w:rPr>
        <w:b/>
        <w:bCs/>
      </w:rPr>
      <w:tblPr/>
      <w:tcPr>
        <w:tcBorders>
          <w:top w:val="nil"/>
          <w:left w:val="nil"/>
          <w:bottom w:val="single" w:sz="24" w:space="0" w:color="4472C4"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3672A" w:themeFill="accent6" w:themeFillShade="99"/>
      </w:tcPr>
    </w:tblStylePr>
    <w:tblStylePr w:type="firstCol">
      <w:rPr>
        <w:color w:val="FFFFFF" w:themeColor="background1"/>
      </w:rPr>
      <w:tblPr/>
      <w:tcPr>
        <w:tcBorders>
          <w:top w:val="nil"/>
          <w:left w:val="nil"/>
          <w:bottom w:val="nil"/>
          <w:right w:val="nil"/>
          <w:insideH w:val="single" w:sz="4" w:space="0" w:color="43672A" w:themeColor="accent6" w:themeShade="99"/>
          <w:insideV w:val="nil"/>
        </w:tcBorders>
        <w:shd w:val="clear" w:color="auto" w:fill="43672A"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43672A" w:themeFill="accent6" w:themeFillShade="99"/>
      </w:tcPr>
    </w:tblStylePr>
    <w:tblStylePr w:type="band1Vert">
      <w:tblPr/>
      <w:tcPr>
        <w:shd w:val="clear" w:color="auto" w:fill="C5E0B3" w:themeFill="accent6" w:themeFillTint="66"/>
      </w:tcPr>
    </w:tblStylePr>
    <w:tblStylePr w:type="band1Horz">
      <w:tblPr/>
      <w:tcPr>
        <w:shd w:val="clear" w:color="auto" w:fill="B7D8A0" w:themeFill="accent6" w:themeFillTint="7F"/>
      </w:tcPr>
    </w:tblStylePr>
    <w:tblStylePr w:type="neCell">
      <w:rPr>
        <w:color w:val="000000" w:themeColor="text1"/>
      </w:rPr>
    </w:tblStylePr>
    <w:tblStylePr w:type="nwCell">
      <w:rPr>
        <w:color w:val="000000" w:themeColor="text1"/>
      </w:rPr>
    </w:tblStylePr>
  </w:style>
  <w:style w:type="character" w:styleId="ThamchiuChuthich">
    <w:name w:val="annotation reference"/>
    <w:basedOn w:val="Phngmcinhcuaoanvn"/>
    <w:uiPriority w:val="99"/>
    <w:semiHidden/>
    <w:unhideWhenUsed/>
    <w:rsid w:val="00336DF6"/>
    <w:rPr>
      <w:sz w:val="22"/>
      <w:szCs w:val="16"/>
    </w:rPr>
  </w:style>
  <w:style w:type="paragraph" w:styleId="VnbanChuthich">
    <w:name w:val="annotation text"/>
    <w:basedOn w:val="Binhthng"/>
    <w:link w:val="VnbanChuthichChar"/>
    <w:uiPriority w:val="99"/>
    <w:semiHidden/>
    <w:unhideWhenUsed/>
    <w:rsid w:val="00336DF6"/>
    <w:pPr>
      <w:spacing w:line="240" w:lineRule="auto"/>
    </w:pPr>
    <w:rPr>
      <w:szCs w:val="20"/>
    </w:rPr>
  </w:style>
  <w:style w:type="character" w:customStyle="1" w:styleId="VnbanChuthichChar">
    <w:name w:val="Văn bản Chú thích Char"/>
    <w:basedOn w:val="Phngmcinhcuaoanvn"/>
    <w:link w:val="VnbanChuthich"/>
    <w:uiPriority w:val="99"/>
    <w:semiHidden/>
    <w:rsid w:val="00336DF6"/>
    <w:rPr>
      <w:szCs w:val="20"/>
    </w:rPr>
  </w:style>
  <w:style w:type="paragraph" w:styleId="ChuChuthich">
    <w:name w:val="annotation subject"/>
    <w:basedOn w:val="VnbanChuthich"/>
    <w:next w:val="VnbanChuthich"/>
    <w:link w:val="ChuChuthichChar"/>
    <w:uiPriority w:val="99"/>
    <w:semiHidden/>
    <w:unhideWhenUsed/>
    <w:rsid w:val="00336DF6"/>
    <w:rPr>
      <w:b/>
      <w:bCs/>
    </w:rPr>
  </w:style>
  <w:style w:type="character" w:customStyle="1" w:styleId="ChuChuthichChar">
    <w:name w:val="Chủ đề Chú thích Char"/>
    <w:basedOn w:val="VnbanChuthichChar"/>
    <w:link w:val="ChuChuthich"/>
    <w:uiPriority w:val="99"/>
    <w:semiHidden/>
    <w:rsid w:val="00336DF6"/>
    <w:rPr>
      <w:b/>
      <w:bCs/>
      <w:szCs w:val="20"/>
    </w:rPr>
  </w:style>
  <w:style w:type="table" w:styleId="DanhsachSm">
    <w:name w:val="Dark List"/>
    <w:basedOn w:val="BangThngthng"/>
    <w:uiPriority w:val="70"/>
    <w:semiHidden/>
    <w:unhideWhenUsed/>
    <w:rsid w:val="00336DF6"/>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nhsachSm-Nhnmanh1">
    <w:name w:val="Dark List Accent 1"/>
    <w:basedOn w:val="BangThngthng"/>
    <w:uiPriority w:val="70"/>
    <w:semiHidden/>
    <w:unhideWhenUsed/>
    <w:rsid w:val="00336DF6"/>
    <w:pPr>
      <w:spacing w:after="0" w:line="240" w:lineRule="auto"/>
    </w:pPr>
    <w:rPr>
      <w:color w:val="FFFFFF" w:themeColor="background1"/>
    </w:rPr>
    <w:tblPr>
      <w:tblStyleRowBandSize w:val="1"/>
      <w:tblStyleColBandSize w:val="1"/>
    </w:tblPr>
    <w:tcPr>
      <w:shd w:val="clear" w:color="auto" w:fill="5B9BD5"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1F4D78"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2E74B5"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2E74B5" w:themeFill="accent1" w:themeFillShade="BF"/>
      </w:tcPr>
    </w:tblStylePr>
    <w:tblStylePr w:type="band1Vert">
      <w:tblPr/>
      <w:tcPr>
        <w:tcBorders>
          <w:top w:val="nil"/>
          <w:left w:val="nil"/>
          <w:bottom w:val="nil"/>
          <w:right w:val="nil"/>
          <w:insideH w:val="nil"/>
          <w:insideV w:val="nil"/>
        </w:tcBorders>
        <w:shd w:val="clear" w:color="auto" w:fill="2E74B5" w:themeFill="accent1" w:themeFillShade="BF"/>
      </w:tcPr>
    </w:tblStylePr>
    <w:tblStylePr w:type="band1Horz">
      <w:tblPr/>
      <w:tcPr>
        <w:tcBorders>
          <w:top w:val="nil"/>
          <w:left w:val="nil"/>
          <w:bottom w:val="nil"/>
          <w:right w:val="nil"/>
          <w:insideH w:val="nil"/>
          <w:insideV w:val="nil"/>
        </w:tcBorders>
        <w:shd w:val="clear" w:color="auto" w:fill="2E74B5" w:themeFill="accent1" w:themeFillShade="BF"/>
      </w:tcPr>
    </w:tblStylePr>
  </w:style>
  <w:style w:type="table" w:styleId="DanhsachSm-Nhnmanh2">
    <w:name w:val="Dark List Accent 2"/>
    <w:basedOn w:val="BangThngthng"/>
    <w:uiPriority w:val="70"/>
    <w:semiHidden/>
    <w:unhideWhenUsed/>
    <w:rsid w:val="00336DF6"/>
    <w:pPr>
      <w:spacing w:after="0" w:line="240" w:lineRule="auto"/>
    </w:pPr>
    <w:rPr>
      <w:color w:val="FFFFFF" w:themeColor="background1"/>
    </w:rPr>
    <w:tblPr>
      <w:tblStyleRowBandSize w:val="1"/>
      <w:tblStyleColBandSize w:val="1"/>
    </w:tblPr>
    <w:tcPr>
      <w:shd w:val="clear" w:color="auto" w:fill="ED7D31"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823B0B"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C45911"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C45911" w:themeFill="accent2" w:themeFillShade="BF"/>
      </w:tcPr>
    </w:tblStylePr>
    <w:tblStylePr w:type="band1Vert">
      <w:tblPr/>
      <w:tcPr>
        <w:tcBorders>
          <w:top w:val="nil"/>
          <w:left w:val="nil"/>
          <w:bottom w:val="nil"/>
          <w:right w:val="nil"/>
          <w:insideH w:val="nil"/>
          <w:insideV w:val="nil"/>
        </w:tcBorders>
        <w:shd w:val="clear" w:color="auto" w:fill="C45911" w:themeFill="accent2" w:themeFillShade="BF"/>
      </w:tcPr>
    </w:tblStylePr>
    <w:tblStylePr w:type="band1Horz">
      <w:tblPr/>
      <w:tcPr>
        <w:tcBorders>
          <w:top w:val="nil"/>
          <w:left w:val="nil"/>
          <w:bottom w:val="nil"/>
          <w:right w:val="nil"/>
          <w:insideH w:val="nil"/>
          <w:insideV w:val="nil"/>
        </w:tcBorders>
        <w:shd w:val="clear" w:color="auto" w:fill="C45911" w:themeFill="accent2" w:themeFillShade="BF"/>
      </w:tcPr>
    </w:tblStylePr>
  </w:style>
  <w:style w:type="table" w:styleId="DanhsachSm-Nhnmanh3">
    <w:name w:val="Dark List Accent 3"/>
    <w:basedOn w:val="BangThngthng"/>
    <w:uiPriority w:val="70"/>
    <w:semiHidden/>
    <w:unhideWhenUsed/>
    <w:rsid w:val="00336DF6"/>
    <w:pPr>
      <w:spacing w:after="0" w:line="240" w:lineRule="auto"/>
    </w:pPr>
    <w:rPr>
      <w:color w:val="FFFFFF" w:themeColor="background1"/>
    </w:rPr>
    <w:tblPr>
      <w:tblStyleRowBandSize w:val="1"/>
      <w:tblStyleColBandSize w:val="1"/>
    </w:tblPr>
    <w:tcPr>
      <w:shd w:val="clear" w:color="auto" w:fill="A5A5A5"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525252"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B7B7B"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B7B7B" w:themeFill="accent3" w:themeFillShade="BF"/>
      </w:tcPr>
    </w:tblStylePr>
    <w:tblStylePr w:type="band1Vert">
      <w:tblPr/>
      <w:tcPr>
        <w:tcBorders>
          <w:top w:val="nil"/>
          <w:left w:val="nil"/>
          <w:bottom w:val="nil"/>
          <w:right w:val="nil"/>
          <w:insideH w:val="nil"/>
          <w:insideV w:val="nil"/>
        </w:tcBorders>
        <w:shd w:val="clear" w:color="auto" w:fill="7B7B7B" w:themeFill="accent3" w:themeFillShade="BF"/>
      </w:tcPr>
    </w:tblStylePr>
    <w:tblStylePr w:type="band1Horz">
      <w:tblPr/>
      <w:tcPr>
        <w:tcBorders>
          <w:top w:val="nil"/>
          <w:left w:val="nil"/>
          <w:bottom w:val="nil"/>
          <w:right w:val="nil"/>
          <w:insideH w:val="nil"/>
          <w:insideV w:val="nil"/>
        </w:tcBorders>
        <w:shd w:val="clear" w:color="auto" w:fill="7B7B7B" w:themeFill="accent3" w:themeFillShade="BF"/>
      </w:tcPr>
    </w:tblStylePr>
  </w:style>
  <w:style w:type="table" w:styleId="DanhsachSm-Nhnmanh4">
    <w:name w:val="Dark List Accent 4"/>
    <w:basedOn w:val="BangThngthng"/>
    <w:uiPriority w:val="70"/>
    <w:semiHidden/>
    <w:unhideWhenUsed/>
    <w:rsid w:val="00336DF6"/>
    <w:pPr>
      <w:spacing w:after="0" w:line="240" w:lineRule="auto"/>
    </w:pPr>
    <w:rPr>
      <w:color w:val="FFFFFF" w:themeColor="background1"/>
    </w:rPr>
    <w:tblPr>
      <w:tblStyleRowBandSize w:val="1"/>
      <w:tblStyleColBandSize w:val="1"/>
    </w:tblPr>
    <w:tcPr>
      <w:shd w:val="clear" w:color="auto" w:fill="FFC000"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7F5F00"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BF8F00"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BF8F00" w:themeFill="accent4" w:themeFillShade="BF"/>
      </w:tcPr>
    </w:tblStylePr>
    <w:tblStylePr w:type="band1Vert">
      <w:tblPr/>
      <w:tcPr>
        <w:tcBorders>
          <w:top w:val="nil"/>
          <w:left w:val="nil"/>
          <w:bottom w:val="nil"/>
          <w:right w:val="nil"/>
          <w:insideH w:val="nil"/>
          <w:insideV w:val="nil"/>
        </w:tcBorders>
        <w:shd w:val="clear" w:color="auto" w:fill="BF8F00" w:themeFill="accent4" w:themeFillShade="BF"/>
      </w:tcPr>
    </w:tblStylePr>
    <w:tblStylePr w:type="band1Horz">
      <w:tblPr/>
      <w:tcPr>
        <w:tcBorders>
          <w:top w:val="nil"/>
          <w:left w:val="nil"/>
          <w:bottom w:val="nil"/>
          <w:right w:val="nil"/>
          <w:insideH w:val="nil"/>
          <w:insideV w:val="nil"/>
        </w:tcBorders>
        <w:shd w:val="clear" w:color="auto" w:fill="BF8F00" w:themeFill="accent4" w:themeFillShade="BF"/>
      </w:tcPr>
    </w:tblStylePr>
  </w:style>
  <w:style w:type="table" w:styleId="DanhsachSm-Nhnmanh5">
    <w:name w:val="Dark List Accent 5"/>
    <w:basedOn w:val="BangThngthng"/>
    <w:uiPriority w:val="70"/>
    <w:semiHidden/>
    <w:unhideWhenUsed/>
    <w:rsid w:val="00336DF6"/>
    <w:pPr>
      <w:spacing w:after="0" w:line="240" w:lineRule="auto"/>
    </w:pPr>
    <w:rPr>
      <w:color w:val="FFFFFF" w:themeColor="background1"/>
    </w:rPr>
    <w:tblPr>
      <w:tblStyleRowBandSize w:val="1"/>
      <w:tblStyleColBandSize w:val="1"/>
    </w:tblPr>
    <w:tcPr>
      <w:shd w:val="clear" w:color="auto" w:fill="4472C4"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1F3763"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2F5496"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2F5496" w:themeFill="accent5" w:themeFillShade="BF"/>
      </w:tcPr>
    </w:tblStylePr>
    <w:tblStylePr w:type="band1Vert">
      <w:tblPr/>
      <w:tcPr>
        <w:tcBorders>
          <w:top w:val="nil"/>
          <w:left w:val="nil"/>
          <w:bottom w:val="nil"/>
          <w:right w:val="nil"/>
          <w:insideH w:val="nil"/>
          <w:insideV w:val="nil"/>
        </w:tcBorders>
        <w:shd w:val="clear" w:color="auto" w:fill="2F5496" w:themeFill="accent5" w:themeFillShade="BF"/>
      </w:tcPr>
    </w:tblStylePr>
    <w:tblStylePr w:type="band1Horz">
      <w:tblPr/>
      <w:tcPr>
        <w:tcBorders>
          <w:top w:val="nil"/>
          <w:left w:val="nil"/>
          <w:bottom w:val="nil"/>
          <w:right w:val="nil"/>
          <w:insideH w:val="nil"/>
          <w:insideV w:val="nil"/>
        </w:tcBorders>
        <w:shd w:val="clear" w:color="auto" w:fill="2F5496" w:themeFill="accent5" w:themeFillShade="BF"/>
      </w:tcPr>
    </w:tblStylePr>
  </w:style>
  <w:style w:type="table" w:styleId="DanhsachSm-Nhnmanh6">
    <w:name w:val="Dark List Accent 6"/>
    <w:basedOn w:val="BangThngthng"/>
    <w:uiPriority w:val="70"/>
    <w:semiHidden/>
    <w:unhideWhenUsed/>
    <w:rsid w:val="00336DF6"/>
    <w:pPr>
      <w:spacing w:after="0" w:line="240" w:lineRule="auto"/>
    </w:pPr>
    <w:rPr>
      <w:color w:val="FFFFFF" w:themeColor="background1"/>
    </w:rPr>
    <w:tblPr>
      <w:tblStyleRowBandSize w:val="1"/>
      <w:tblStyleColBandSize w:val="1"/>
    </w:tblPr>
    <w:tcPr>
      <w:shd w:val="clear" w:color="auto" w:fill="70AD47"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75623"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538135"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538135" w:themeFill="accent6" w:themeFillShade="BF"/>
      </w:tcPr>
    </w:tblStylePr>
    <w:tblStylePr w:type="band1Vert">
      <w:tblPr/>
      <w:tcPr>
        <w:tcBorders>
          <w:top w:val="nil"/>
          <w:left w:val="nil"/>
          <w:bottom w:val="nil"/>
          <w:right w:val="nil"/>
          <w:insideH w:val="nil"/>
          <w:insideV w:val="nil"/>
        </w:tcBorders>
        <w:shd w:val="clear" w:color="auto" w:fill="538135" w:themeFill="accent6" w:themeFillShade="BF"/>
      </w:tcPr>
    </w:tblStylePr>
    <w:tblStylePr w:type="band1Horz">
      <w:tblPr/>
      <w:tcPr>
        <w:tcBorders>
          <w:top w:val="nil"/>
          <w:left w:val="nil"/>
          <w:bottom w:val="nil"/>
          <w:right w:val="nil"/>
          <w:insideH w:val="nil"/>
          <w:insideV w:val="nil"/>
        </w:tcBorders>
        <w:shd w:val="clear" w:color="auto" w:fill="538135" w:themeFill="accent6" w:themeFillShade="BF"/>
      </w:tcPr>
    </w:tblStylePr>
  </w:style>
  <w:style w:type="paragraph" w:styleId="Bantailiu">
    <w:name w:val="Document Map"/>
    <w:basedOn w:val="Binhthng"/>
    <w:link w:val="BantailiuChar"/>
    <w:uiPriority w:val="99"/>
    <w:semiHidden/>
    <w:unhideWhenUsed/>
    <w:rsid w:val="00336DF6"/>
    <w:pPr>
      <w:spacing w:after="0" w:line="240" w:lineRule="auto"/>
    </w:pPr>
    <w:rPr>
      <w:rFonts w:ascii="Segoe UI" w:hAnsi="Segoe UI" w:cs="Segoe UI"/>
      <w:szCs w:val="16"/>
    </w:rPr>
  </w:style>
  <w:style w:type="character" w:customStyle="1" w:styleId="BantailiuChar">
    <w:name w:val="Bản đồ tài liệu Char"/>
    <w:basedOn w:val="Phngmcinhcuaoanvn"/>
    <w:link w:val="Bantailiu"/>
    <w:uiPriority w:val="99"/>
    <w:semiHidden/>
    <w:rsid w:val="00336DF6"/>
    <w:rPr>
      <w:rFonts w:ascii="Segoe UI" w:hAnsi="Segoe UI" w:cs="Segoe UI"/>
      <w:szCs w:val="16"/>
    </w:rPr>
  </w:style>
  <w:style w:type="paragraph" w:styleId="ChkyEmail">
    <w:name w:val="E-mail Signature"/>
    <w:basedOn w:val="Binhthng"/>
    <w:link w:val="ChkyEmailChar"/>
    <w:uiPriority w:val="99"/>
    <w:semiHidden/>
    <w:unhideWhenUsed/>
    <w:rsid w:val="00336DF6"/>
    <w:pPr>
      <w:spacing w:after="0" w:line="240" w:lineRule="auto"/>
    </w:pPr>
  </w:style>
  <w:style w:type="character" w:customStyle="1" w:styleId="ChkyEmailChar">
    <w:name w:val="Chữ ký Email Char"/>
    <w:basedOn w:val="Phngmcinhcuaoanvn"/>
    <w:link w:val="ChkyEmail"/>
    <w:uiPriority w:val="99"/>
    <w:semiHidden/>
    <w:rsid w:val="00336DF6"/>
  </w:style>
  <w:style w:type="character" w:styleId="Nhnmanh">
    <w:name w:val="Emphasis"/>
    <w:basedOn w:val="Phngmcinhcuaoanvn"/>
    <w:uiPriority w:val="20"/>
    <w:semiHidden/>
    <w:unhideWhenUsed/>
    <w:qFormat/>
    <w:rsid w:val="00336DF6"/>
    <w:rPr>
      <w:i/>
      <w:iCs/>
    </w:rPr>
  </w:style>
  <w:style w:type="character" w:styleId="ThamchiuChuthichcui">
    <w:name w:val="endnote reference"/>
    <w:basedOn w:val="Phngmcinhcuaoanvn"/>
    <w:uiPriority w:val="99"/>
    <w:semiHidden/>
    <w:unhideWhenUsed/>
    <w:rsid w:val="00336DF6"/>
    <w:rPr>
      <w:vertAlign w:val="superscript"/>
    </w:rPr>
  </w:style>
  <w:style w:type="paragraph" w:styleId="VnbanChuthichcui">
    <w:name w:val="endnote text"/>
    <w:basedOn w:val="Binhthng"/>
    <w:link w:val="VnbanChuthichcuiChar"/>
    <w:uiPriority w:val="99"/>
    <w:semiHidden/>
    <w:unhideWhenUsed/>
    <w:rsid w:val="00336DF6"/>
    <w:pPr>
      <w:spacing w:after="0" w:line="240" w:lineRule="auto"/>
    </w:pPr>
    <w:rPr>
      <w:szCs w:val="20"/>
    </w:rPr>
  </w:style>
  <w:style w:type="character" w:customStyle="1" w:styleId="VnbanChuthichcuiChar">
    <w:name w:val="Văn bản Chú thích cuối Char"/>
    <w:basedOn w:val="Phngmcinhcuaoanvn"/>
    <w:link w:val="VnbanChuthichcui"/>
    <w:uiPriority w:val="99"/>
    <w:semiHidden/>
    <w:rsid w:val="00336DF6"/>
    <w:rPr>
      <w:szCs w:val="20"/>
    </w:rPr>
  </w:style>
  <w:style w:type="paragraph" w:styleId="iachitrnPhongbi">
    <w:name w:val="envelope address"/>
    <w:basedOn w:val="Binhthng"/>
    <w:uiPriority w:val="99"/>
    <w:semiHidden/>
    <w:unhideWhenUsed/>
    <w:rsid w:val="00336DF6"/>
    <w:pPr>
      <w:framePr w:w="7920" w:h="1980" w:hRule="exact" w:hSpace="180" w:wrap="auto" w:hAnchor="page" w:xAlign="center" w:yAlign="bottom"/>
      <w:spacing w:after="0" w:line="240" w:lineRule="auto"/>
      <w:ind w:left="2880"/>
    </w:pPr>
    <w:rPr>
      <w:rFonts w:asciiTheme="majorHAnsi" w:eastAsiaTheme="majorEastAsia" w:hAnsiTheme="majorHAnsi" w:cstheme="majorBidi"/>
      <w:sz w:val="24"/>
      <w:szCs w:val="24"/>
    </w:rPr>
  </w:style>
  <w:style w:type="paragraph" w:styleId="PhongbiGitra">
    <w:name w:val="envelope return"/>
    <w:basedOn w:val="Binhthng"/>
    <w:uiPriority w:val="99"/>
    <w:semiHidden/>
    <w:unhideWhenUsed/>
    <w:rsid w:val="00336DF6"/>
    <w:pPr>
      <w:spacing w:after="0" w:line="240" w:lineRule="auto"/>
    </w:pPr>
    <w:rPr>
      <w:rFonts w:asciiTheme="majorHAnsi" w:eastAsiaTheme="majorEastAsia" w:hAnsiTheme="majorHAnsi" w:cstheme="majorBidi"/>
      <w:szCs w:val="20"/>
    </w:rPr>
  </w:style>
  <w:style w:type="character" w:styleId="FollowedHyperlink">
    <w:name w:val="FollowedHyperlink"/>
    <w:basedOn w:val="Phngmcinhcuaoanvn"/>
    <w:uiPriority w:val="99"/>
    <w:semiHidden/>
    <w:unhideWhenUsed/>
    <w:rsid w:val="00336DF6"/>
    <w:rPr>
      <w:color w:val="954F72" w:themeColor="followedHyperlink"/>
      <w:u w:val="single"/>
    </w:rPr>
  </w:style>
  <w:style w:type="character" w:styleId="ThamchiuCcchu">
    <w:name w:val="footnote reference"/>
    <w:basedOn w:val="Phngmcinhcuaoanvn"/>
    <w:uiPriority w:val="99"/>
    <w:semiHidden/>
    <w:unhideWhenUsed/>
    <w:rsid w:val="00336DF6"/>
    <w:rPr>
      <w:vertAlign w:val="superscript"/>
    </w:rPr>
  </w:style>
  <w:style w:type="paragraph" w:styleId="VnbanCcchu">
    <w:name w:val="footnote text"/>
    <w:basedOn w:val="Binhthng"/>
    <w:link w:val="VnbanCcchuChar"/>
    <w:uiPriority w:val="99"/>
    <w:semiHidden/>
    <w:unhideWhenUsed/>
    <w:rsid w:val="00336DF6"/>
    <w:pPr>
      <w:spacing w:after="0" w:line="240" w:lineRule="auto"/>
    </w:pPr>
    <w:rPr>
      <w:szCs w:val="20"/>
    </w:rPr>
  </w:style>
  <w:style w:type="character" w:customStyle="1" w:styleId="VnbanCcchuChar">
    <w:name w:val="Văn bản Cước chú Char"/>
    <w:basedOn w:val="Phngmcinhcuaoanvn"/>
    <w:link w:val="VnbanCcchu"/>
    <w:uiPriority w:val="99"/>
    <w:semiHidden/>
    <w:rsid w:val="00336DF6"/>
    <w:rPr>
      <w:szCs w:val="20"/>
    </w:rPr>
  </w:style>
  <w:style w:type="table" w:styleId="LiBng1Nhat">
    <w:name w:val="Grid Table 1 Light"/>
    <w:basedOn w:val="BangThngthng"/>
    <w:uiPriority w:val="46"/>
    <w:rsid w:val="00336DF6"/>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BangLi1Nhat-Nhnmanh1">
    <w:name w:val="Grid Table 1 Light Accent 1"/>
    <w:basedOn w:val="BangThngthng"/>
    <w:uiPriority w:val="46"/>
    <w:rsid w:val="00336DF6"/>
    <w:pPr>
      <w:spacing w:after="0" w:line="240" w:lineRule="auto"/>
    </w:pPr>
    <w:tblPr>
      <w:tblStyleRowBandSize w:val="1"/>
      <w:tblStyleColBandSize w:val="1"/>
      <w:tblBorders>
        <w:top w:val="single" w:sz="4" w:space="0" w:color="BDD6EE" w:themeColor="accent1" w:themeTint="66"/>
        <w:left w:val="single" w:sz="4" w:space="0" w:color="BDD6EE" w:themeColor="accent1" w:themeTint="66"/>
        <w:bottom w:val="single" w:sz="4" w:space="0" w:color="BDD6EE" w:themeColor="accent1" w:themeTint="66"/>
        <w:right w:val="single" w:sz="4" w:space="0" w:color="BDD6EE" w:themeColor="accent1" w:themeTint="66"/>
        <w:insideH w:val="single" w:sz="4" w:space="0" w:color="BDD6EE" w:themeColor="accent1" w:themeTint="66"/>
        <w:insideV w:val="single" w:sz="4" w:space="0" w:color="BDD6EE" w:themeColor="accent1" w:themeTint="66"/>
      </w:tblBorders>
    </w:tblPr>
    <w:tblStylePr w:type="firstRow">
      <w:rPr>
        <w:b/>
        <w:bCs/>
      </w:rPr>
      <w:tblPr/>
      <w:tcPr>
        <w:tcBorders>
          <w:bottom w:val="single" w:sz="12" w:space="0" w:color="9CC2E5" w:themeColor="accent1" w:themeTint="99"/>
        </w:tcBorders>
      </w:tcPr>
    </w:tblStylePr>
    <w:tblStylePr w:type="lastRow">
      <w:rPr>
        <w:b/>
        <w:bCs/>
      </w:rPr>
      <w:tblPr/>
      <w:tcPr>
        <w:tcBorders>
          <w:top w:val="double" w:sz="2" w:space="0" w:color="9CC2E5" w:themeColor="accent1" w:themeTint="99"/>
        </w:tcBorders>
      </w:tcPr>
    </w:tblStylePr>
    <w:tblStylePr w:type="firstCol">
      <w:rPr>
        <w:b/>
        <w:bCs/>
      </w:rPr>
    </w:tblStylePr>
    <w:tblStylePr w:type="lastCol">
      <w:rPr>
        <w:b/>
        <w:bCs/>
      </w:rPr>
    </w:tblStylePr>
  </w:style>
  <w:style w:type="table" w:styleId="BangLi1Nhat-Nhnmanh2">
    <w:name w:val="Grid Table 1 Light Accent 2"/>
    <w:basedOn w:val="BangThngthng"/>
    <w:uiPriority w:val="46"/>
    <w:rsid w:val="00336DF6"/>
    <w:pPr>
      <w:spacing w:after="0" w:line="240" w:lineRule="auto"/>
    </w:pPr>
    <w:tblPr>
      <w:tblStyleRowBandSize w:val="1"/>
      <w:tblStyleColBandSize w:val="1"/>
      <w:tblBorders>
        <w:top w:val="single" w:sz="4" w:space="0" w:color="F7CAAC" w:themeColor="accent2" w:themeTint="66"/>
        <w:left w:val="single" w:sz="4" w:space="0" w:color="F7CAAC" w:themeColor="accent2" w:themeTint="66"/>
        <w:bottom w:val="single" w:sz="4" w:space="0" w:color="F7CAAC" w:themeColor="accent2" w:themeTint="66"/>
        <w:right w:val="single" w:sz="4" w:space="0" w:color="F7CAAC" w:themeColor="accent2" w:themeTint="66"/>
        <w:insideH w:val="single" w:sz="4" w:space="0" w:color="F7CAAC" w:themeColor="accent2" w:themeTint="66"/>
        <w:insideV w:val="single" w:sz="4" w:space="0" w:color="F7CAAC" w:themeColor="accent2" w:themeTint="66"/>
      </w:tblBorders>
    </w:tblPr>
    <w:tblStylePr w:type="firstRow">
      <w:rPr>
        <w:b/>
        <w:bCs/>
      </w:rPr>
      <w:tblPr/>
      <w:tcPr>
        <w:tcBorders>
          <w:bottom w:val="single" w:sz="12" w:space="0" w:color="F4B083" w:themeColor="accent2" w:themeTint="99"/>
        </w:tcBorders>
      </w:tcPr>
    </w:tblStylePr>
    <w:tblStylePr w:type="lastRow">
      <w:rPr>
        <w:b/>
        <w:bCs/>
      </w:rPr>
      <w:tblPr/>
      <w:tcPr>
        <w:tcBorders>
          <w:top w:val="double" w:sz="2" w:space="0" w:color="F4B083" w:themeColor="accent2" w:themeTint="99"/>
        </w:tcBorders>
      </w:tcPr>
    </w:tblStylePr>
    <w:tblStylePr w:type="firstCol">
      <w:rPr>
        <w:b/>
        <w:bCs/>
      </w:rPr>
    </w:tblStylePr>
    <w:tblStylePr w:type="lastCol">
      <w:rPr>
        <w:b/>
        <w:bCs/>
      </w:rPr>
    </w:tblStylePr>
  </w:style>
  <w:style w:type="table" w:styleId="BangLi1Nhat-Nhnmanh3">
    <w:name w:val="Grid Table 1 Light Accent 3"/>
    <w:basedOn w:val="BangThngthng"/>
    <w:uiPriority w:val="46"/>
    <w:rsid w:val="00336DF6"/>
    <w:pPr>
      <w:spacing w:after="0" w:line="240" w:lineRule="auto"/>
    </w:pPr>
    <w:tblPr>
      <w:tblStyleRowBandSize w:val="1"/>
      <w:tblStyleColBandSize w:val="1"/>
      <w:tblBorders>
        <w:top w:val="single" w:sz="4" w:space="0" w:color="DBDBDB" w:themeColor="accent3" w:themeTint="66"/>
        <w:left w:val="single" w:sz="4" w:space="0" w:color="DBDBDB" w:themeColor="accent3" w:themeTint="66"/>
        <w:bottom w:val="single" w:sz="4" w:space="0" w:color="DBDBDB" w:themeColor="accent3" w:themeTint="66"/>
        <w:right w:val="single" w:sz="4" w:space="0" w:color="DBDBDB" w:themeColor="accent3" w:themeTint="66"/>
        <w:insideH w:val="single" w:sz="4" w:space="0" w:color="DBDBDB" w:themeColor="accent3" w:themeTint="66"/>
        <w:insideV w:val="single" w:sz="4" w:space="0" w:color="DBDBDB" w:themeColor="accent3" w:themeTint="66"/>
      </w:tblBorders>
    </w:tblPr>
    <w:tblStylePr w:type="firstRow">
      <w:rPr>
        <w:b/>
        <w:bCs/>
      </w:rPr>
      <w:tblPr/>
      <w:tcPr>
        <w:tcBorders>
          <w:bottom w:val="single" w:sz="12" w:space="0" w:color="C9C9C9" w:themeColor="accent3" w:themeTint="99"/>
        </w:tcBorders>
      </w:tcPr>
    </w:tblStylePr>
    <w:tblStylePr w:type="lastRow">
      <w:rPr>
        <w:b/>
        <w:bCs/>
      </w:rPr>
      <w:tblPr/>
      <w:tcPr>
        <w:tcBorders>
          <w:top w:val="double" w:sz="2" w:space="0" w:color="C9C9C9" w:themeColor="accent3" w:themeTint="99"/>
        </w:tcBorders>
      </w:tcPr>
    </w:tblStylePr>
    <w:tblStylePr w:type="firstCol">
      <w:rPr>
        <w:b/>
        <w:bCs/>
      </w:rPr>
    </w:tblStylePr>
    <w:tblStylePr w:type="lastCol">
      <w:rPr>
        <w:b/>
        <w:bCs/>
      </w:rPr>
    </w:tblStylePr>
  </w:style>
  <w:style w:type="table" w:styleId="BangLi1Nhat-Nhnmanh4">
    <w:name w:val="Grid Table 1 Light Accent 4"/>
    <w:basedOn w:val="BangThngthng"/>
    <w:uiPriority w:val="46"/>
    <w:rsid w:val="00336DF6"/>
    <w:pPr>
      <w:spacing w:after="0" w:line="240" w:lineRule="auto"/>
    </w:pPr>
    <w:tblPr>
      <w:tblStyleRowBandSize w:val="1"/>
      <w:tblStyleColBandSize w:val="1"/>
      <w:tblBorders>
        <w:top w:val="single" w:sz="4" w:space="0" w:color="FFE599" w:themeColor="accent4" w:themeTint="66"/>
        <w:left w:val="single" w:sz="4" w:space="0" w:color="FFE599" w:themeColor="accent4" w:themeTint="66"/>
        <w:bottom w:val="single" w:sz="4" w:space="0" w:color="FFE599" w:themeColor="accent4" w:themeTint="66"/>
        <w:right w:val="single" w:sz="4" w:space="0" w:color="FFE599" w:themeColor="accent4" w:themeTint="66"/>
        <w:insideH w:val="single" w:sz="4" w:space="0" w:color="FFE599" w:themeColor="accent4" w:themeTint="66"/>
        <w:insideV w:val="single" w:sz="4" w:space="0" w:color="FFE599" w:themeColor="accent4" w:themeTint="66"/>
      </w:tblBorders>
    </w:tblPr>
    <w:tblStylePr w:type="firstRow">
      <w:rPr>
        <w:b/>
        <w:bCs/>
      </w:rPr>
      <w:tblPr/>
      <w:tcPr>
        <w:tcBorders>
          <w:bottom w:val="single" w:sz="12" w:space="0" w:color="FFD966" w:themeColor="accent4" w:themeTint="99"/>
        </w:tcBorders>
      </w:tcPr>
    </w:tblStylePr>
    <w:tblStylePr w:type="lastRow">
      <w:rPr>
        <w:b/>
        <w:bCs/>
      </w:rPr>
      <w:tblPr/>
      <w:tcPr>
        <w:tcBorders>
          <w:top w:val="double" w:sz="2" w:space="0" w:color="FFD966" w:themeColor="accent4" w:themeTint="99"/>
        </w:tcBorders>
      </w:tcPr>
    </w:tblStylePr>
    <w:tblStylePr w:type="firstCol">
      <w:rPr>
        <w:b/>
        <w:bCs/>
      </w:rPr>
    </w:tblStylePr>
    <w:tblStylePr w:type="lastCol">
      <w:rPr>
        <w:b/>
        <w:bCs/>
      </w:rPr>
    </w:tblStylePr>
  </w:style>
  <w:style w:type="table" w:styleId="BangLi1Nhat-Nhnmanh5">
    <w:name w:val="Grid Table 1 Light Accent 5"/>
    <w:basedOn w:val="BangThngthng"/>
    <w:uiPriority w:val="46"/>
    <w:rsid w:val="00336DF6"/>
    <w:pPr>
      <w:spacing w:after="0" w:line="240" w:lineRule="auto"/>
    </w:pPr>
    <w:tblPr>
      <w:tblStyleRowBandSize w:val="1"/>
      <w:tblStyleColBandSize w:val="1"/>
      <w:tblBorders>
        <w:top w:val="single" w:sz="4" w:space="0" w:color="B4C6E7" w:themeColor="accent5" w:themeTint="66"/>
        <w:left w:val="single" w:sz="4" w:space="0" w:color="B4C6E7" w:themeColor="accent5" w:themeTint="66"/>
        <w:bottom w:val="single" w:sz="4" w:space="0" w:color="B4C6E7" w:themeColor="accent5" w:themeTint="66"/>
        <w:right w:val="single" w:sz="4" w:space="0" w:color="B4C6E7" w:themeColor="accent5" w:themeTint="66"/>
        <w:insideH w:val="single" w:sz="4" w:space="0" w:color="B4C6E7" w:themeColor="accent5" w:themeTint="66"/>
        <w:insideV w:val="single" w:sz="4" w:space="0" w:color="B4C6E7" w:themeColor="accent5" w:themeTint="66"/>
      </w:tblBorders>
    </w:tblPr>
    <w:tblStylePr w:type="firstRow">
      <w:rPr>
        <w:b/>
        <w:bCs/>
      </w:rPr>
      <w:tblPr/>
      <w:tcPr>
        <w:tcBorders>
          <w:bottom w:val="single" w:sz="12" w:space="0" w:color="8EAADB" w:themeColor="accent5" w:themeTint="99"/>
        </w:tcBorders>
      </w:tcPr>
    </w:tblStylePr>
    <w:tblStylePr w:type="lastRow">
      <w:rPr>
        <w:b/>
        <w:bCs/>
      </w:rPr>
      <w:tblPr/>
      <w:tcPr>
        <w:tcBorders>
          <w:top w:val="double" w:sz="2" w:space="0" w:color="8EAADB" w:themeColor="accent5" w:themeTint="99"/>
        </w:tcBorders>
      </w:tcPr>
    </w:tblStylePr>
    <w:tblStylePr w:type="firstCol">
      <w:rPr>
        <w:b/>
        <w:bCs/>
      </w:rPr>
    </w:tblStylePr>
    <w:tblStylePr w:type="lastCol">
      <w:rPr>
        <w:b/>
        <w:bCs/>
      </w:rPr>
    </w:tblStylePr>
  </w:style>
  <w:style w:type="table" w:styleId="BangLi1Nhat-Nhnmanh6">
    <w:name w:val="Grid Table 1 Light Accent 6"/>
    <w:basedOn w:val="BangThngthng"/>
    <w:uiPriority w:val="46"/>
    <w:rsid w:val="00336DF6"/>
    <w:pPr>
      <w:spacing w:after="0" w:line="240" w:lineRule="auto"/>
    </w:pPr>
    <w:tblPr>
      <w:tblStyleRowBandSize w:val="1"/>
      <w:tblStyleColBandSize w:val="1"/>
      <w:tblBorders>
        <w:top w:val="single" w:sz="4" w:space="0" w:color="C5E0B3" w:themeColor="accent6" w:themeTint="66"/>
        <w:left w:val="single" w:sz="4" w:space="0" w:color="C5E0B3" w:themeColor="accent6" w:themeTint="66"/>
        <w:bottom w:val="single" w:sz="4" w:space="0" w:color="C5E0B3" w:themeColor="accent6" w:themeTint="66"/>
        <w:right w:val="single" w:sz="4" w:space="0" w:color="C5E0B3" w:themeColor="accent6" w:themeTint="66"/>
        <w:insideH w:val="single" w:sz="4" w:space="0" w:color="C5E0B3" w:themeColor="accent6" w:themeTint="66"/>
        <w:insideV w:val="single" w:sz="4" w:space="0" w:color="C5E0B3" w:themeColor="accent6" w:themeTint="66"/>
      </w:tblBorders>
    </w:tblPr>
    <w:tblStylePr w:type="firstRow">
      <w:rPr>
        <w:b/>
        <w:bCs/>
      </w:rPr>
      <w:tblPr/>
      <w:tcPr>
        <w:tcBorders>
          <w:bottom w:val="single" w:sz="12" w:space="0" w:color="A8D08D" w:themeColor="accent6" w:themeTint="99"/>
        </w:tcBorders>
      </w:tcPr>
    </w:tblStylePr>
    <w:tblStylePr w:type="lastRow">
      <w:rPr>
        <w:b/>
        <w:bCs/>
      </w:rPr>
      <w:tblPr/>
      <w:tcPr>
        <w:tcBorders>
          <w:top w:val="double" w:sz="2" w:space="0" w:color="A8D08D" w:themeColor="accent6" w:themeTint="99"/>
        </w:tcBorders>
      </w:tcPr>
    </w:tblStylePr>
    <w:tblStylePr w:type="firstCol">
      <w:rPr>
        <w:b/>
        <w:bCs/>
      </w:rPr>
    </w:tblStylePr>
    <w:tblStylePr w:type="lastCol">
      <w:rPr>
        <w:b/>
        <w:bCs/>
      </w:rPr>
    </w:tblStylePr>
  </w:style>
  <w:style w:type="table" w:styleId="Libng2">
    <w:name w:val="Grid Table 2"/>
    <w:basedOn w:val="BangThngthng"/>
    <w:uiPriority w:val="47"/>
    <w:rsid w:val="00336DF6"/>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BangLi2-Nhnmanh1">
    <w:name w:val="Grid Table 2 Accent 1"/>
    <w:basedOn w:val="BangThngthng"/>
    <w:uiPriority w:val="47"/>
    <w:rsid w:val="00336DF6"/>
    <w:pPr>
      <w:spacing w:after="0" w:line="240" w:lineRule="auto"/>
    </w:pPr>
    <w:tblPr>
      <w:tblStyleRowBandSize w:val="1"/>
      <w:tblStyleColBandSize w:val="1"/>
      <w:tblBorders>
        <w:top w:val="single" w:sz="2" w:space="0" w:color="9CC2E5" w:themeColor="accent1" w:themeTint="99"/>
        <w:bottom w:val="single" w:sz="2" w:space="0" w:color="9CC2E5" w:themeColor="accent1" w:themeTint="99"/>
        <w:insideH w:val="single" w:sz="2" w:space="0" w:color="9CC2E5" w:themeColor="accent1" w:themeTint="99"/>
        <w:insideV w:val="single" w:sz="2" w:space="0" w:color="9CC2E5" w:themeColor="accent1" w:themeTint="99"/>
      </w:tblBorders>
    </w:tblPr>
    <w:tblStylePr w:type="firstRow">
      <w:rPr>
        <w:b/>
        <w:bCs/>
      </w:rPr>
      <w:tblPr/>
      <w:tcPr>
        <w:tcBorders>
          <w:top w:val="nil"/>
          <w:bottom w:val="single" w:sz="12" w:space="0" w:color="9CC2E5" w:themeColor="accent1" w:themeTint="99"/>
          <w:insideH w:val="nil"/>
          <w:insideV w:val="nil"/>
        </w:tcBorders>
        <w:shd w:val="clear" w:color="auto" w:fill="FFFFFF" w:themeFill="background1"/>
      </w:tcPr>
    </w:tblStylePr>
    <w:tblStylePr w:type="lastRow">
      <w:rPr>
        <w:b/>
        <w:bCs/>
      </w:rPr>
      <w:tblPr/>
      <w:tcPr>
        <w:tcBorders>
          <w:top w:val="double" w:sz="2" w:space="0" w:color="9CC2E5"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styleId="BangLi2-Nhnmanh2">
    <w:name w:val="Grid Table 2 Accent 2"/>
    <w:basedOn w:val="BangThngthng"/>
    <w:uiPriority w:val="47"/>
    <w:rsid w:val="00336DF6"/>
    <w:pPr>
      <w:spacing w:after="0" w:line="240" w:lineRule="auto"/>
    </w:pPr>
    <w:tblPr>
      <w:tblStyleRowBandSize w:val="1"/>
      <w:tblStyleColBandSize w:val="1"/>
      <w:tblBorders>
        <w:top w:val="single" w:sz="2" w:space="0" w:color="F4B083" w:themeColor="accent2" w:themeTint="99"/>
        <w:bottom w:val="single" w:sz="2" w:space="0" w:color="F4B083" w:themeColor="accent2" w:themeTint="99"/>
        <w:insideH w:val="single" w:sz="2" w:space="0" w:color="F4B083" w:themeColor="accent2" w:themeTint="99"/>
        <w:insideV w:val="single" w:sz="2" w:space="0" w:color="F4B083" w:themeColor="accent2" w:themeTint="99"/>
      </w:tblBorders>
    </w:tblPr>
    <w:tblStylePr w:type="firstRow">
      <w:rPr>
        <w:b/>
        <w:bCs/>
      </w:rPr>
      <w:tblPr/>
      <w:tcPr>
        <w:tcBorders>
          <w:top w:val="nil"/>
          <w:bottom w:val="single" w:sz="12" w:space="0" w:color="F4B083" w:themeColor="accent2" w:themeTint="99"/>
          <w:insideH w:val="nil"/>
          <w:insideV w:val="nil"/>
        </w:tcBorders>
        <w:shd w:val="clear" w:color="auto" w:fill="FFFFFF" w:themeFill="background1"/>
      </w:tcPr>
    </w:tblStylePr>
    <w:tblStylePr w:type="lastRow">
      <w:rPr>
        <w:b/>
        <w:bCs/>
      </w:rPr>
      <w:tblPr/>
      <w:tcPr>
        <w:tcBorders>
          <w:top w:val="double" w:sz="2" w:space="0" w:color="F4B083"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BangLi2-Nhnmanh3">
    <w:name w:val="Grid Table 2 Accent 3"/>
    <w:basedOn w:val="BangThngthng"/>
    <w:uiPriority w:val="47"/>
    <w:rsid w:val="00336DF6"/>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BangLi2-Nhnmanh4">
    <w:name w:val="Grid Table 2 Accent 4"/>
    <w:basedOn w:val="BangThngthng"/>
    <w:uiPriority w:val="47"/>
    <w:rsid w:val="00336DF6"/>
    <w:pPr>
      <w:spacing w:after="0" w:line="240" w:lineRule="auto"/>
    </w:pPr>
    <w:tblPr>
      <w:tblStyleRowBandSize w:val="1"/>
      <w:tblStyleColBandSize w:val="1"/>
      <w:tblBorders>
        <w:top w:val="single" w:sz="2" w:space="0" w:color="FFD966" w:themeColor="accent4" w:themeTint="99"/>
        <w:bottom w:val="single" w:sz="2" w:space="0" w:color="FFD966" w:themeColor="accent4" w:themeTint="99"/>
        <w:insideH w:val="single" w:sz="2" w:space="0" w:color="FFD966" w:themeColor="accent4" w:themeTint="99"/>
        <w:insideV w:val="single" w:sz="2" w:space="0" w:color="FFD966" w:themeColor="accent4" w:themeTint="99"/>
      </w:tblBorders>
    </w:tblPr>
    <w:tblStylePr w:type="firstRow">
      <w:rPr>
        <w:b/>
        <w:bCs/>
      </w:rPr>
      <w:tblPr/>
      <w:tcPr>
        <w:tcBorders>
          <w:top w:val="nil"/>
          <w:bottom w:val="single" w:sz="12" w:space="0" w:color="FFD966" w:themeColor="accent4" w:themeTint="99"/>
          <w:insideH w:val="nil"/>
          <w:insideV w:val="nil"/>
        </w:tcBorders>
        <w:shd w:val="clear" w:color="auto" w:fill="FFFFFF" w:themeFill="background1"/>
      </w:tcPr>
    </w:tblStylePr>
    <w:tblStylePr w:type="lastRow">
      <w:rPr>
        <w:b/>
        <w:bCs/>
      </w:rPr>
      <w:tblPr/>
      <w:tcPr>
        <w:tcBorders>
          <w:top w:val="double" w:sz="2" w:space="0" w:color="FFD966"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BangLi2-Nhnmanh5">
    <w:name w:val="Grid Table 2 Accent 5"/>
    <w:basedOn w:val="BangThngthng"/>
    <w:uiPriority w:val="47"/>
    <w:rsid w:val="00336DF6"/>
    <w:pPr>
      <w:spacing w:after="0" w:line="240" w:lineRule="auto"/>
    </w:pPr>
    <w:tblPr>
      <w:tblStyleRowBandSize w:val="1"/>
      <w:tblStyleColBandSize w:val="1"/>
      <w:tblBorders>
        <w:top w:val="single" w:sz="2" w:space="0" w:color="8EAADB" w:themeColor="accent5" w:themeTint="99"/>
        <w:bottom w:val="single" w:sz="2" w:space="0" w:color="8EAADB" w:themeColor="accent5" w:themeTint="99"/>
        <w:insideH w:val="single" w:sz="2" w:space="0" w:color="8EAADB" w:themeColor="accent5" w:themeTint="99"/>
        <w:insideV w:val="single" w:sz="2" w:space="0" w:color="8EAADB" w:themeColor="accent5" w:themeTint="99"/>
      </w:tblBorders>
    </w:tblPr>
    <w:tblStylePr w:type="firstRow">
      <w:rPr>
        <w:b/>
        <w:bCs/>
      </w:rPr>
      <w:tblPr/>
      <w:tcPr>
        <w:tcBorders>
          <w:top w:val="nil"/>
          <w:bottom w:val="single" w:sz="12" w:space="0" w:color="8EAADB" w:themeColor="accent5" w:themeTint="99"/>
          <w:insideH w:val="nil"/>
          <w:insideV w:val="nil"/>
        </w:tcBorders>
        <w:shd w:val="clear" w:color="auto" w:fill="FFFFFF" w:themeFill="background1"/>
      </w:tcPr>
    </w:tblStylePr>
    <w:tblStylePr w:type="lastRow">
      <w:rPr>
        <w:b/>
        <w:bCs/>
      </w:rPr>
      <w:tblPr/>
      <w:tcPr>
        <w:tcBorders>
          <w:top w:val="double" w:sz="2" w:space="0" w:color="8EAADB"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styleId="BangLi2-Nhnmanh6">
    <w:name w:val="Grid Table 2 Accent 6"/>
    <w:basedOn w:val="BangThngthng"/>
    <w:uiPriority w:val="47"/>
    <w:rsid w:val="00336DF6"/>
    <w:pPr>
      <w:spacing w:after="0" w:line="240" w:lineRule="auto"/>
    </w:pPr>
    <w:tblPr>
      <w:tblStyleRowBandSize w:val="1"/>
      <w:tblStyleColBandSize w:val="1"/>
      <w:tblBorders>
        <w:top w:val="single" w:sz="2" w:space="0" w:color="A8D08D" w:themeColor="accent6" w:themeTint="99"/>
        <w:bottom w:val="single" w:sz="2" w:space="0" w:color="A8D08D" w:themeColor="accent6" w:themeTint="99"/>
        <w:insideH w:val="single" w:sz="2" w:space="0" w:color="A8D08D" w:themeColor="accent6" w:themeTint="99"/>
        <w:insideV w:val="single" w:sz="2" w:space="0" w:color="A8D08D" w:themeColor="accent6" w:themeTint="99"/>
      </w:tblBorders>
    </w:tblPr>
    <w:tblStylePr w:type="firstRow">
      <w:rPr>
        <w:b/>
        <w:bCs/>
      </w:rPr>
      <w:tblPr/>
      <w:tcPr>
        <w:tcBorders>
          <w:top w:val="nil"/>
          <w:bottom w:val="single" w:sz="12" w:space="0" w:color="A8D08D" w:themeColor="accent6" w:themeTint="99"/>
          <w:insideH w:val="nil"/>
          <w:insideV w:val="nil"/>
        </w:tcBorders>
        <w:shd w:val="clear" w:color="auto" w:fill="FFFFFF" w:themeFill="background1"/>
      </w:tcPr>
    </w:tblStylePr>
    <w:tblStylePr w:type="lastRow">
      <w:rPr>
        <w:b/>
        <w:bCs/>
      </w:rPr>
      <w:tblPr/>
      <w:tcPr>
        <w:tcBorders>
          <w:top w:val="double" w:sz="2" w:space="0" w:color="A8D08D"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Libng3">
    <w:name w:val="Grid Table 3"/>
    <w:basedOn w:val="BangThngthng"/>
    <w:uiPriority w:val="48"/>
    <w:rsid w:val="00336DF6"/>
    <w:pPr>
      <w:spacing w:after="0"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BangLi3-Nhnmanh1">
    <w:name w:val="Grid Table 3 Accent 1"/>
    <w:basedOn w:val="BangThngthng"/>
    <w:uiPriority w:val="48"/>
    <w:rsid w:val="00336DF6"/>
    <w:pPr>
      <w:spacing w:after="0" w:line="240" w:lineRule="auto"/>
    </w:p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EEAF6" w:themeFill="accent1" w:themeFillTint="33"/>
      </w:tcPr>
    </w:tblStylePr>
    <w:tblStylePr w:type="band1Horz">
      <w:tblPr/>
      <w:tcPr>
        <w:shd w:val="clear" w:color="auto" w:fill="DEEAF6" w:themeFill="accent1" w:themeFillTint="33"/>
      </w:tcPr>
    </w:tblStylePr>
    <w:tblStylePr w:type="neCell">
      <w:tblPr/>
      <w:tcPr>
        <w:tcBorders>
          <w:bottom w:val="single" w:sz="4" w:space="0" w:color="9CC2E5" w:themeColor="accent1" w:themeTint="99"/>
        </w:tcBorders>
      </w:tcPr>
    </w:tblStylePr>
    <w:tblStylePr w:type="nwCell">
      <w:tblPr/>
      <w:tcPr>
        <w:tcBorders>
          <w:bottom w:val="single" w:sz="4" w:space="0" w:color="9CC2E5" w:themeColor="accent1" w:themeTint="99"/>
        </w:tcBorders>
      </w:tcPr>
    </w:tblStylePr>
    <w:tblStylePr w:type="seCell">
      <w:tblPr/>
      <w:tcPr>
        <w:tcBorders>
          <w:top w:val="single" w:sz="4" w:space="0" w:color="9CC2E5" w:themeColor="accent1" w:themeTint="99"/>
        </w:tcBorders>
      </w:tcPr>
    </w:tblStylePr>
    <w:tblStylePr w:type="swCell">
      <w:tblPr/>
      <w:tcPr>
        <w:tcBorders>
          <w:top w:val="single" w:sz="4" w:space="0" w:color="9CC2E5" w:themeColor="accent1" w:themeTint="99"/>
        </w:tcBorders>
      </w:tcPr>
    </w:tblStylePr>
  </w:style>
  <w:style w:type="table" w:styleId="BangLi3-Nhnmanh2">
    <w:name w:val="Grid Table 3 Accent 2"/>
    <w:basedOn w:val="BangThngthng"/>
    <w:uiPriority w:val="48"/>
    <w:rsid w:val="00336DF6"/>
    <w:pPr>
      <w:spacing w:after="0" w:line="240" w:lineRule="auto"/>
    </w:p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BE4D5" w:themeFill="accent2" w:themeFillTint="33"/>
      </w:tcPr>
    </w:tblStylePr>
    <w:tblStylePr w:type="band1Horz">
      <w:tblPr/>
      <w:tcPr>
        <w:shd w:val="clear" w:color="auto" w:fill="FBE4D5" w:themeFill="accent2" w:themeFillTint="33"/>
      </w:tcPr>
    </w:tblStylePr>
    <w:tblStylePr w:type="neCell">
      <w:tblPr/>
      <w:tcPr>
        <w:tcBorders>
          <w:bottom w:val="single" w:sz="4" w:space="0" w:color="F4B083" w:themeColor="accent2" w:themeTint="99"/>
        </w:tcBorders>
      </w:tcPr>
    </w:tblStylePr>
    <w:tblStylePr w:type="nwCell">
      <w:tblPr/>
      <w:tcPr>
        <w:tcBorders>
          <w:bottom w:val="single" w:sz="4" w:space="0" w:color="F4B083" w:themeColor="accent2" w:themeTint="99"/>
        </w:tcBorders>
      </w:tcPr>
    </w:tblStylePr>
    <w:tblStylePr w:type="seCell">
      <w:tblPr/>
      <w:tcPr>
        <w:tcBorders>
          <w:top w:val="single" w:sz="4" w:space="0" w:color="F4B083" w:themeColor="accent2" w:themeTint="99"/>
        </w:tcBorders>
      </w:tcPr>
    </w:tblStylePr>
    <w:tblStylePr w:type="swCell">
      <w:tblPr/>
      <w:tcPr>
        <w:tcBorders>
          <w:top w:val="single" w:sz="4" w:space="0" w:color="F4B083" w:themeColor="accent2" w:themeTint="99"/>
        </w:tcBorders>
      </w:tcPr>
    </w:tblStylePr>
  </w:style>
  <w:style w:type="table" w:styleId="BangLi3-Nhnmanh3">
    <w:name w:val="Grid Table 3 Accent 3"/>
    <w:basedOn w:val="BangThngthng"/>
    <w:uiPriority w:val="48"/>
    <w:rsid w:val="00336DF6"/>
    <w:pPr>
      <w:spacing w:after="0" w:line="240" w:lineRule="auto"/>
    </w:p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DEDED" w:themeFill="accent3" w:themeFillTint="33"/>
      </w:tcPr>
    </w:tblStylePr>
    <w:tblStylePr w:type="band1Horz">
      <w:tblPr/>
      <w:tcPr>
        <w:shd w:val="clear" w:color="auto" w:fill="EDEDED" w:themeFill="accent3" w:themeFillTint="33"/>
      </w:tcPr>
    </w:tblStylePr>
    <w:tblStylePr w:type="neCell">
      <w:tblPr/>
      <w:tcPr>
        <w:tcBorders>
          <w:bottom w:val="single" w:sz="4" w:space="0" w:color="C9C9C9" w:themeColor="accent3" w:themeTint="99"/>
        </w:tcBorders>
      </w:tcPr>
    </w:tblStylePr>
    <w:tblStylePr w:type="nwCell">
      <w:tblPr/>
      <w:tcPr>
        <w:tcBorders>
          <w:bottom w:val="single" w:sz="4" w:space="0" w:color="C9C9C9" w:themeColor="accent3" w:themeTint="99"/>
        </w:tcBorders>
      </w:tcPr>
    </w:tblStylePr>
    <w:tblStylePr w:type="seCell">
      <w:tblPr/>
      <w:tcPr>
        <w:tcBorders>
          <w:top w:val="single" w:sz="4" w:space="0" w:color="C9C9C9" w:themeColor="accent3" w:themeTint="99"/>
        </w:tcBorders>
      </w:tcPr>
    </w:tblStylePr>
    <w:tblStylePr w:type="swCell">
      <w:tblPr/>
      <w:tcPr>
        <w:tcBorders>
          <w:top w:val="single" w:sz="4" w:space="0" w:color="C9C9C9" w:themeColor="accent3" w:themeTint="99"/>
        </w:tcBorders>
      </w:tcPr>
    </w:tblStylePr>
  </w:style>
  <w:style w:type="table" w:styleId="BangLi3-Nhnmanh4">
    <w:name w:val="Grid Table 3 Accent 4"/>
    <w:basedOn w:val="BangThngthng"/>
    <w:uiPriority w:val="48"/>
    <w:rsid w:val="00336DF6"/>
    <w:pPr>
      <w:spacing w:after="0" w:line="240" w:lineRule="auto"/>
    </w:p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F2CC" w:themeFill="accent4" w:themeFillTint="33"/>
      </w:tcPr>
    </w:tblStylePr>
    <w:tblStylePr w:type="band1Horz">
      <w:tblPr/>
      <w:tcPr>
        <w:shd w:val="clear" w:color="auto" w:fill="FFF2CC" w:themeFill="accent4" w:themeFillTint="33"/>
      </w:tcPr>
    </w:tblStylePr>
    <w:tblStylePr w:type="neCell">
      <w:tblPr/>
      <w:tcPr>
        <w:tcBorders>
          <w:bottom w:val="single" w:sz="4" w:space="0" w:color="FFD966" w:themeColor="accent4" w:themeTint="99"/>
        </w:tcBorders>
      </w:tcPr>
    </w:tblStylePr>
    <w:tblStylePr w:type="nwCell">
      <w:tblPr/>
      <w:tcPr>
        <w:tcBorders>
          <w:bottom w:val="single" w:sz="4" w:space="0" w:color="FFD966" w:themeColor="accent4" w:themeTint="99"/>
        </w:tcBorders>
      </w:tcPr>
    </w:tblStylePr>
    <w:tblStylePr w:type="seCell">
      <w:tblPr/>
      <w:tcPr>
        <w:tcBorders>
          <w:top w:val="single" w:sz="4" w:space="0" w:color="FFD966" w:themeColor="accent4" w:themeTint="99"/>
        </w:tcBorders>
      </w:tcPr>
    </w:tblStylePr>
    <w:tblStylePr w:type="swCell">
      <w:tblPr/>
      <w:tcPr>
        <w:tcBorders>
          <w:top w:val="single" w:sz="4" w:space="0" w:color="FFD966" w:themeColor="accent4" w:themeTint="99"/>
        </w:tcBorders>
      </w:tcPr>
    </w:tblStylePr>
  </w:style>
  <w:style w:type="table" w:styleId="BangLi3-Nhnmanh5">
    <w:name w:val="Grid Table 3 Accent 5"/>
    <w:basedOn w:val="BangThngthng"/>
    <w:uiPriority w:val="48"/>
    <w:rsid w:val="00336DF6"/>
    <w:pPr>
      <w:spacing w:after="0" w:line="240" w:lineRule="auto"/>
    </w:p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9E2F3" w:themeFill="accent5" w:themeFillTint="33"/>
      </w:tcPr>
    </w:tblStylePr>
    <w:tblStylePr w:type="band1Horz">
      <w:tblPr/>
      <w:tcPr>
        <w:shd w:val="clear" w:color="auto" w:fill="D9E2F3" w:themeFill="accent5" w:themeFillTint="33"/>
      </w:tcPr>
    </w:tblStylePr>
    <w:tblStylePr w:type="neCell">
      <w:tblPr/>
      <w:tcPr>
        <w:tcBorders>
          <w:bottom w:val="single" w:sz="4" w:space="0" w:color="8EAADB" w:themeColor="accent5" w:themeTint="99"/>
        </w:tcBorders>
      </w:tcPr>
    </w:tblStylePr>
    <w:tblStylePr w:type="nwCell">
      <w:tblPr/>
      <w:tcPr>
        <w:tcBorders>
          <w:bottom w:val="single" w:sz="4" w:space="0" w:color="8EAADB" w:themeColor="accent5" w:themeTint="99"/>
        </w:tcBorders>
      </w:tcPr>
    </w:tblStylePr>
    <w:tblStylePr w:type="seCell">
      <w:tblPr/>
      <w:tcPr>
        <w:tcBorders>
          <w:top w:val="single" w:sz="4" w:space="0" w:color="8EAADB" w:themeColor="accent5" w:themeTint="99"/>
        </w:tcBorders>
      </w:tcPr>
    </w:tblStylePr>
    <w:tblStylePr w:type="swCell">
      <w:tblPr/>
      <w:tcPr>
        <w:tcBorders>
          <w:top w:val="single" w:sz="4" w:space="0" w:color="8EAADB" w:themeColor="accent5" w:themeTint="99"/>
        </w:tcBorders>
      </w:tcPr>
    </w:tblStylePr>
  </w:style>
  <w:style w:type="table" w:styleId="BangLi3-Nhnmanh6">
    <w:name w:val="Grid Table 3 Accent 6"/>
    <w:basedOn w:val="BangThngthng"/>
    <w:uiPriority w:val="48"/>
    <w:rsid w:val="00336DF6"/>
    <w:pPr>
      <w:spacing w:after="0" w:line="240" w:lineRule="auto"/>
    </w:p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sz="4" w:space="0" w:color="A8D08D" w:themeColor="accent6" w:themeTint="99"/>
        </w:tcBorders>
      </w:tcPr>
    </w:tblStylePr>
    <w:tblStylePr w:type="nwCell">
      <w:tblPr/>
      <w:tcPr>
        <w:tcBorders>
          <w:bottom w:val="single" w:sz="4" w:space="0" w:color="A8D08D" w:themeColor="accent6" w:themeTint="99"/>
        </w:tcBorders>
      </w:tcPr>
    </w:tblStylePr>
    <w:tblStylePr w:type="seCell">
      <w:tblPr/>
      <w:tcPr>
        <w:tcBorders>
          <w:top w:val="single" w:sz="4" w:space="0" w:color="A8D08D" w:themeColor="accent6" w:themeTint="99"/>
        </w:tcBorders>
      </w:tcPr>
    </w:tblStylePr>
    <w:tblStylePr w:type="swCell">
      <w:tblPr/>
      <w:tcPr>
        <w:tcBorders>
          <w:top w:val="single" w:sz="4" w:space="0" w:color="A8D08D" w:themeColor="accent6" w:themeTint="99"/>
        </w:tcBorders>
      </w:tcPr>
    </w:tblStylePr>
  </w:style>
  <w:style w:type="table" w:styleId="Libng4">
    <w:name w:val="Grid Table 4"/>
    <w:basedOn w:val="BangThngthng"/>
    <w:uiPriority w:val="49"/>
    <w:rsid w:val="00336DF6"/>
    <w:pPr>
      <w:spacing w:after="0"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BangLi4-Nhnmanh1">
    <w:name w:val="Grid Table 4 Accent 1"/>
    <w:basedOn w:val="BangThngthng"/>
    <w:uiPriority w:val="49"/>
    <w:rsid w:val="00336DF6"/>
    <w:pPr>
      <w:spacing w:after="0" w:line="240" w:lineRule="auto"/>
    </w:p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insideV w:val="nil"/>
        </w:tcBorders>
        <w:shd w:val="clear" w:color="auto" w:fill="5B9BD5" w:themeFill="accent1"/>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styleId="BangLi4-Nhnmanh2">
    <w:name w:val="Grid Table 4 Accent 2"/>
    <w:basedOn w:val="BangThngthng"/>
    <w:uiPriority w:val="49"/>
    <w:rsid w:val="00336DF6"/>
    <w:pPr>
      <w:spacing w:after="0" w:line="240" w:lineRule="auto"/>
    </w:p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color w:val="FFFFFF" w:themeColor="background1"/>
      </w:rPr>
      <w:tblPr/>
      <w:tcPr>
        <w:tcBorders>
          <w:top w:val="single" w:sz="4" w:space="0" w:color="ED7D31" w:themeColor="accent2"/>
          <w:left w:val="single" w:sz="4" w:space="0" w:color="ED7D31" w:themeColor="accent2"/>
          <w:bottom w:val="single" w:sz="4" w:space="0" w:color="ED7D31" w:themeColor="accent2"/>
          <w:right w:val="single" w:sz="4" w:space="0" w:color="ED7D31" w:themeColor="accent2"/>
          <w:insideH w:val="nil"/>
          <w:insideV w:val="nil"/>
        </w:tcBorders>
        <w:shd w:val="clear" w:color="auto" w:fill="ED7D31" w:themeFill="accent2"/>
      </w:tcPr>
    </w:tblStylePr>
    <w:tblStylePr w:type="lastRow">
      <w:rPr>
        <w:b/>
        <w:bCs/>
      </w:rPr>
      <w:tblPr/>
      <w:tcPr>
        <w:tcBorders>
          <w:top w:val="double" w:sz="4" w:space="0" w:color="ED7D31" w:themeColor="accent2"/>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BangLi4-Nhnmanh3">
    <w:name w:val="Grid Table 4 Accent 3"/>
    <w:basedOn w:val="BangThngthng"/>
    <w:uiPriority w:val="49"/>
    <w:rsid w:val="00336DF6"/>
    <w:pPr>
      <w:spacing w:after="0" w:line="240" w:lineRule="auto"/>
    </w:p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insideV w:val="nil"/>
        </w:tcBorders>
        <w:shd w:val="clear" w:color="auto" w:fill="A5A5A5" w:themeFill="accent3"/>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BangLi4-Nhnmanh4">
    <w:name w:val="Grid Table 4 Accent 4"/>
    <w:basedOn w:val="BangThngthng"/>
    <w:uiPriority w:val="49"/>
    <w:rsid w:val="00336DF6"/>
    <w:pPr>
      <w:spacing w:after="0" w:line="240" w:lineRule="auto"/>
    </w:p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color w:val="FFFFFF" w:themeColor="background1"/>
      </w:rPr>
      <w:tblPr/>
      <w:tcPr>
        <w:tcBorders>
          <w:top w:val="single" w:sz="4" w:space="0" w:color="FFC000" w:themeColor="accent4"/>
          <w:left w:val="single" w:sz="4" w:space="0" w:color="FFC000" w:themeColor="accent4"/>
          <w:bottom w:val="single" w:sz="4" w:space="0" w:color="FFC000" w:themeColor="accent4"/>
          <w:right w:val="single" w:sz="4" w:space="0" w:color="FFC000" w:themeColor="accent4"/>
          <w:insideH w:val="nil"/>
          <w:insideV w:val="nil"/>
        </w:tcBorders>
        <w:shd w:val="clear" w:color="auto" w:fill="FFC000" w:themeFill="accent4"/>
      </w:tcPr>
    </w:tblStylePr>
    <w:tblStylePr w:type="lastRow">
      <w:rPr>
        <w:b/>
        <w:bCs/>
      </w:rPr>
      <w:tblPr/>
      <w:tcPr>
        <w:tcBorders>
          <w:top w:val="double" w:sz="4" w:space="0" w:color="FFC000" w:themeColor="accent4"/>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BangLi4-Nhnmanh5">
    <w:name w:val="Grid Table 4 Accent 5"/>
    <w:basedOn w:val="BangThngthng"/>
    <w:uiPriority w:val="49"/>
    <w:rsid w:val="00336DF6"/>
    <w:pPr>
      <w:spacing w:after="0" w:line="240" w:lineRule="auto"/>
    </w:p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color w:val="FFFFFF" w:themeColor="background1"/>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insideH w:val="nil"/>
          <w:insideV w:val="nil"/>
        </w:tcBorders>
        <w:shd w:val="clear" w:color="auto" w:fill="4472C4" w:themeFill="accent5"/>
      </w:tcPr>
    </w:tblStylePr>
    <w:tblStylePr w:type="lastRow">
      <w:rPr>
        <w:b/>
        <w:bCs/>
      </w:rPr>
      <w:tblPr/>
      <w:tcPr>
        <w:tcBorders>
          <w:top w:val="double" w:sz="4" w:space="0" w:color="4472C4" w:themeColor="accent5"/>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styleId="BangLi4-Nhnmanh6">
    <w:name w:val="Grid Table 4 Accent 6"/>
    <w:basedOn w:val="BangThngthng"/>
    <w:uiPriority w:val="49"/>
    <w:rsid w:val="00336DF6"/>
    <w:pPr>
      <w:spacing w:after="0" w:line="240" w:lineRule="auto"/>
    </w:p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insideV w:val="nil"/>
        </w:tcBorders>
        <w:shd w:val="clear" w:color="auto" w:fill="70AD47" w:themeFill="accent6"/>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BangLi5m">
    <w:name w:val="Grid Table 5 Dark"/>
    <w:basedOn w:val="BangThngthng"/>
    <w:uiPriority w:val="50"/>
    <w:rsid w:val="00336DF6"/>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table" w:styleId="BangLi5m-Nhnmanh1">
    <w:name w:val="Grid Table 5 Dark Accent 1"/>
    <w:basedOn w:val="BangThngthng"/>
    <w:uiPriority w:val="50"/>
    <w:rsid w:val="00336DF6"/>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1"/>
      </w:tcPr>
    </w:tblStylePr>
    <w:tblStylePr w:type="band1Vert">
      <w:tblPr/>
      <w:tcPr>
        <w:shd w:val="clear" w:color="auto" w:fill="BDD6EE" w:themeFill="accent1" w:themeFillTint="66"/>
      </w:tcPr>
    </w:tblStylePr>
    <w:tblStylePr w:type="band1Horz">
      <w:tblPr/>
      <w:tcPr>
        <w:shd w:val="clear" w:color="auto" w:fill="BDD6EE" w:themeFill="accent1" w:themeFillTint="66"/>
      </w:tcPr>
    </w:tblStylePr>
  </w:style>
  <w:style w:type="table" w:styleId="BangLi5m-Nhnmanh2">
    <w:name w:val="Grid Table 5 Dark Accent 2"/>
    <w:basedOn w:val="BangThngthng"/>
    <w:uiPriority w:val="50"/>
    <w:rsid w:val="00336DF6"/>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BE4D5"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ED7D31"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ED7D31"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ED7D31"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ED7D31" w:themeFill="accent2"/>
      </w:tcPr>
    </w:tblStylePr>
    <w:tblStylePr w:type="band1Vert">
      <w:tblPr/>
      <w:tcPr>
        <w:shd w:val="clear" w:color="auto" w:fill="F7CAAC" w:themeFill="accent2" w:themeFillTint="66"/>
      </w:tcPr>
    </w:tblStylePr>
    <w:tblStylePr w:type="band1Horz">
      <w:tblPr/>
      <w:tcPr>
        <w:shd w:val="clear" w:color="auto" w:fill="F7CAAC" w:themeFill="accent2" w:themeFillTint="66"/>
      </w:tcPr>
    </w:tblStylePr>
  </w:style>
  <w:style w:type="table" w:styleId="BangLi5m-Nhnmanh3">
    <w:name w:val="Grid Table 5 Dark Accent 3"/>
    <w:basedOn w:val="BangThngthng"/>
    <w:uiPriority w:val="50"/>
    <w:rsid w:val="00336DF6"/>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DEDED"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A5A5A5"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A5A5A5"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A5A5A5"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A5A5A5" w:themeFill="accent3"/>
      </w:tcPr>
    </w:tblStylePr>
    <w:tblStylePr w:type="band1Vert">
      <w:tblPr/>
      <w:tcPr>
        <w:shd w:val="clear" w:color="auto" w:fill="DBDBDB" w:themeFill="accent3" w:themeFillTint="66"/>
      </w:tcPr>
    </w:tblStylePr>
    <w:tblStylePr w:type="band1Horz">
      <w:tblPr/>
      <w:tcPr>
        <w:shd w:val="clear" w:color="auto" w:fill="DBDBDB" w:themeFill="accent3" w:themeFillTint="66"/>
      </w:tcPr>
    </w:tblStylePr>
  </w:style>
  <w:style w:type="table" w:styleId="BangLi5m-Nhnmanh4">
    <w:name w:val="Grid Table 5 Dark Accent 4"/>
    <w:basedOn w:val="BangThngthng"/>
    <w:uiPriority w:val="50"/>
    <w:rsid w:val="00336DF6"/>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FF2CC"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FFC000"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FFC000"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FFC000"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FFC000" w:themeFill="accent4"/>
      </w:tcPr>
    </w:tblStylePr>
    <w:tblStylePr w:type="band1Vert">
      <w:tblPr/>
      <w:tcPr>
        <w:shd w:val="clear" w:color="auto" w:fill="FFE599" w:themeFill="accent4" w:themeFillTint="66"/>
      </w:tcPr>
    </w:tblStylePr>
    <w:tblStylePr w:type="band1Horz">
      <w:tblPr/>
      <w:tcPr>
        <w:shd w:val="clear" w:color="auto" w:fill="FFE599" w:themeFill="accent4" w:themeFillTint="66"/>
      </w:tcPr>
    </w:tblStylePr>
  </w:style>
  <w:style w:type="table" w:styleId="BangLi5m-Nhnmanh5">
    <w:name w:val="Grid Table 5 Dark Accent 5"/>
    <w:basedOn w:val="BangThngthng"/>
    <w:uiPriority w:val="50"/>
    <w:rsid w:val="00336DF6"/>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9E2F3"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472C4"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472C4"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472C4"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472C4" w:themeFill="accent5"/>
      </w:tcPr>
    </w:tblStylePr>
    <w:tblStylePr w:type="band1Vert">
      <w:tblPr/>
      <w:tcPr>
        <w:shd w:val="clear" w:color="auto" w:fill="B4C6E7" w:themeFill="accent5" w:themeFillTint="66"/>
      </w:tcPr>
    </w:tblStylePr>
    <w:tblStylePr w:type="band1Horz">
      <w:tblPr/>
      <w:tcPr>
        <w:shd w:val="clear" w:color="auto" w:fill="B4C6E7" w:themeFill="accent5" w:themeFillTint="66"/>
      </w:tcPr>
    </w:tblStylePr>
  </w:style>
  <w:style w:type="table" w:styleId="BangLi5m-Nhnmanh6">
    <w:name w:val="Grid Table 5 Dark Accent 6"/>
    <w:basedOn w:val="BangThngthng"/>
    <w:uiPriority w:val="50"/>
    <w:rsid w:val="00336DF6"/>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2EFD9"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70AD47"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70AD47"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70AD47"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70AD47" w:themeFill="accent6"/>
      </w:tcPr>
    </w:tblStylePr>
    <w:tblStylePr w:type="band1Vert">
      <w:tblPr/>
      <w:tcPr>
        <w:shd w:val="clear" w:color="auto" w:fill="C5E0B3" w:themeFill="accent6" w:themeFillTint="66"/>
      </w:tcPr>
    </w:tblStylePr>
    <w:tblStylePr w:type="band1Horz">
      <w:tblPr/>
      <w:tcPr>
        <w:shd w:val="clear" w:color="auto" w:fill="C5E0B3" w:themeFill="accent6" w:themeFillTint="66"/>
      </w:tcPr>
    </w:tblStylePr>
  </w:style>
  <w:style w:type="table" w:styleId="BangLi6Nhiumusc">
    <w:name w:val="Grid Table 6 Colorful"/>
    <w:basedOn w:val="BangThngthng"/>
    <w:uiPriority w:val="51"/>
    <w:rsid w:val="00336DF6"/>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BangLi6Nhiumusc-du1">
    <w:name w:val="Grid Table 6 Colorful Accent 1"/>
    <w:basedOn w:val="BangThngthng"/>
    <w:uiPriority w:val="51"/>
    <w:rsid w:val="00336DF6"/>
    <w:pPr>
      <w:spacing w:after="0" w:line="240" w:lineRule="auto"/>
    </w:pPr>
    <w:rPr>
      <w:color w:val="2E74B5" w:themeColor="accent1" w:themeShade="BF"/>
    </w:r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rPr>
      <w:tblPr/>
      <w:tcPr>
        <w:tcBorders>
          <w:bottom w:val="single" w:sz="12" w:space="0" w:color="9CC2E5" w:themeColor="accent1" w:themeTint="99"/>
        </w:tcBorders>
      </w:tcPr>
    </w:tblStylePr>
    <w:tblStylePr w:type="lastRow">
      <w:rPr>
        <w:b/>
        <w:bCs/>
      </w:rPr>
      <w:tblPr/>
      <w:tcPr>
        <w:tcBorders>
          <w:top w:val="double" w:sz="4" w:space="0" w:color="9CC2E5" w:themeColor="accent1" w:themeTint="99"/>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styleId="BangLi6Nhiumusc-du2">
    <w:name w:val="Grid Table 6 Colorful Accent 2"/>
    <w:basedOn w:val="BangThngthng"/>
    <w:uiPriority w:val="51"/>
    <w:rsid w:val="00336DF6"/>
    <w:pPr>
      <w:spacing w:after="0" w:line="240" w:lineRule="auto"/>
    </w:pPr>
    <w:rPr>
      <w:color w:val="C45911" w:themeColor="accent2" w:themeShade="BF"/>
    </w:r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rPr>
      <w:tblPr/>
      <w:tcPr>
        <w:tcBorders>
          <w:bottom w:val="single" w:sz="12" w:space="0" w:color="F4B083" w:themeColor="accent2" w:themeTint="99"/>
        </w:tcBorders>
      </w:tcPr>
    </w:tblStylePr>
    <w:tblStylePr w:type="lastRow">
      <w:rPr>
        <w:b/>
        <w:bCs/>
      </w:rPr>
      <w:tblPr/>
      <w:tcPr>
        <w:tcBorders>
          <w:top w:val="double" w:sz="4" w:space="0" w:color="F4B083" w:themeColor="accent2" w:themeTint="99"/>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BangLi6Nhiumusc-du3">
    <w:name w:val="Grid Table 6 Colorful Accent 3"/>
    <w:basedOn w:val="BangThngthng"/>
    <w:uiPriority w:val="51"/>
    <w:rsid w:val="00336DF6"/>
    <w:pPr>
      <w:spacing w:after="0" w:line="240" w:lineRule="auto"/>
    </w:pPr>
    <w:rPr>
      <w:color w:val="7B7B7B" w:themeColor="accent3" w:themeShade="BF"/>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rPr>
      <w:tblPr/>
      <w:tcPr>
        <w:tcBorders>
          <w:bottom w:val="single" w:sz="12" w:space="0" w:color="C9C9C9" w:themeColor="accent3" w:themeTint="99"/>
        </w:tcBorders>
      </w:tcPr>
    </w:tblStylePr>
    <w:tblStylePr w:type="lastRow">
      <w:rPr>
        <w:b/>
        <w:bCs/>
      </w:rPr>
      <w:tblPr/>
      <w:tcPr>
        <w:tcBorders>
          <w:top w:val="doub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BangLi6Nhiumusc-du4">
    <w:name w:val="Grid Table 6 Colorful Accent 4"/>
    <w:basedOn w:val="BangThngthng"/>
    <w:uiPriority w:val="51"/>
    <w:rsid w:val="00336DF6"/>
    <w:pPr>
      <w:spacing w:after="0" w:line="240" w:lineRule="auto"/>
    </w:pPr>
    <w:rPr>
      <w:color w:val="BF8F00" w:themeColor="accent4" w:themeShade="BF"/>
    </w:r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rPr>
      <w:tblPr/>
      <w:tcPr>
        <w:tcBorders>
          <w:bottom w:val="single" w:sz="12" w:space="0" w:color="FFD966" w:themeColor="accent4" w:themeTint="99"/>
        </w:tcBorders>
      </w:tcPr>
    </w:tblStylePr>
    <w:tblStylePr w:type="lastRow">
      <w:rPr>
        <w:b/>
        <w:bCs/>
      </w:rPr>
      <w:tblPr/>
      <w:tcPr>
        <w:tcBorders>
          <w:top w:val="double" w:sz="4" w:space="0" w:color="FFD966" w:themeColor="accent4" w:themeTint="99"/>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BangLi6Nhiumusc-du5">
    <w:name w:val="Grid Table 6 Colorful Accent 5"/>
    <w:basedOn w:val="BangThngthng"/>
    <w:uiPriority w:val="51"/>
    <w:rsid w:val="00336DF6"/>
    <w:pPr>
      <w:spacing w:after="0" w:line="240" w:lineRule="auto"/>
    </w:pPr>
    <w:rPr>
      <w:color w:val="2F5496" w:themeColor="accent5" w:themeShade="BF"/>
    </w:r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rPr>
      <w:tblPr/>
      <w:tcPr>
        <w:tcBorders>
          <w:bottom w:val="single" w:sz="12" w:space="0" w:color="8EAADB" w:themeColor="accent5" w:themeTint="99"/>
        </w:tcBorders>
      </w:tcPr>
    </w:tblStylePr>
    <w:tblStylePr w:type="lastRow">
      <w:rPr>
        <w:b/>
        <w:bCs/>
      </w:rPr>
      <w:tblPr/>
      <w:tcPr>
        <w:tcBorders>
          <w:top w:val="double" w:sz="4" w:space="0" w:color="8EAADB" w:themeColor="accent5" w:themeTint="99"/>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styleId="BangLi6Nhiumusc-imnhn6">
    <w:name w:val="Grid Table 6 Colorful Accent 6"/>
    <w:basedOn w:val="BangThngthng"/>
    <w:uiPriority w:val="51"/>
    <w:rsid w:val="00336DF6"/>
    <w:pPr>
      <w:spacing w:after="0" w:line="240" w:lineRule="auto"/>
    </w:pPr>
    <w:rPr>
      <w:color w:val="538135" w:themeColor="accent6" w:themeShade="BF"/>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bottom w:val="single" w:sz="12" w:space="0" w:color="A8D08D" w:themeColor="accent6" w:themeTint="99"/>
        </w:tcBorders>
      </w:tcPr>
    </w:tblStylePr>
    <w:tblStylePr w:type="lastRow">
      <w:rPr>
        <w:b/>
        <w:bCs/>
      </w:rPr>
      <w:tblPr/>
      <w:tcPr>
        <w:tcBorders>
          <w:top w:val="double" w:sz="4" w:space="0" w:color="A8D08D" w:themeColor="accent6" w:themeTint="99"/>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BangLi7Nhiumusc">
    <w:name w:val="Grid Table 7 Colorful"/>
    <w:basedOn w:val="BangThngthng"/>
    <w:uiPriority w:val="52"/>
    <w:rsid w:val="00336DF6"/>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BangLi7Nhiumusc-imnhn1">
    <w:name w:val="Grid Table 7 Colorful Accent 1"/>
    <w:basedOn w:val="BangThngthng"/>
    <w:uiPriority w:val="52"/>
    <w:rsid w:val="00336DF6"/>
    <w:pPr>
      <w:spacing w:after="0" w:line="240" w:lineRule="auto"/>
    </w:pPr>
    <w:rPr>
      <w:color w:val="2E74B5" w:themeColor="accent1" w:themeShade="BF"/>
    </w:r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EEAF6" w:themeFill="accent1" w:themeFillTint="33"/>
      </w:tcPr>
    </w:tblStylePr>
    <w:tblStylePr w:type="band1Horz">
      <w:tblPr/>
      <w:tcPr>
        <w:shd w:val="clear" w:color="auto" w:fill="DEEAF6" w:themeFill="accent1" w:themeFillTint="33"/>
      </w:tcPr>
    </w:tblStylePr>
    <w:tblStylePr w:type="neCell">
      <w:tblPr/>
      <w:tcPr>
        <w:tcBorders>
          <w:bottom w:val="single" w:sz="4" w:space="0" w:color="9CC2E5" w:themeColor="accent1" w:themeTint="99"/>
        </w:tcBorders>
      </w:tcPr>
    </w:tblStylePr>
    <w:tblStylePr w:type="nwCell">
      <w:tblPr/>
      <w:tcPr>
        <w:tcBorders>
          <w:bottom w:val="single" w:sz="4" w:space="0" w:color="9CC2E5" w:themeColor="accent1" w:themeTint="99"/>
        </w:tcBorders>
      </w:tcPr>
    </w:tblStylePr>
    <w:tblStylePr w:type="seCell">
      <w:tblPr/>
      <w:tcPr>
        <w:tcBorders>
          <w:top w:val="single" w:sz="4" w:space="0" w:color="9CC2E5" w:themeColor="accent1" w:themeTint="99"/>
        </w:tcBorders>
      </w:tcPr>
    </w:tblStylePr>
    <w:tblStylePr w:type="swCell">
      <w:tblPr/>
      <w:tcPr>
        <w:tcBorders>
          <w:top w:val="single" w:sz="4" w:space="0" w:color="9CC2E5" w:themeColor="accent1" w:themeTint="99"/>
        </w:tcBorders>
      </w:tcPr>
    </w:tblStylePr>
  </w:style>
  <w:style w:type="table" w:styleId="BangLi7Nhiumusc-du2">
    <w:name w:val="Grid Table 7 Colorful Accent 2"/>
    <w:basedOn w:val="BangThngthng"/>
    <w:uiPriority w:val="52"/>
    <w:rsid w:val="00336DF6"/>
    <w:pPr>
      <w:spacing w:after="0" w:line="240" w:lineRule="auto"/>
    </w:pPr>
    <w:rPr>
      <w:color w:val="C45911" w:themeColor="accent2" w:themeShade="BF"/>
    </w:r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BE4D5" w:themeFill="accent2" w:themeFillTint="33"/>
      </w:tcPr>
    </w:tblStylePr>
    <w:tblStylePr w:type="band1Horz">
      <w:tblPr/>
      <w:tcPr>
        <w:shd w:val="clear" w:color="auto" w:fill="FBE4D5" w:themeFill="accent2" w:themeFillTint="33"/>
      </w:tcPr>
    </w:tblStylePr>
    <w:tblStylePr w:type="neCell">
      <w:tblPr/>
      <w:tcPr>
        <w:tcBorders>
          <w:bottom w:val="single" w:sz="4" w:space="0" w:color="F4B083" w:themeColor="accent2" w:themeTint="99"/>
        </w:tcBorders>
      </w:tcPr>
    </w:tblStylePr>
    <w:tblStylePr w:type="nwCell">
      <w:tblPr/>
      <w:tcPr>
        <w:tcBorders>
          <w:bottom w:val="single" w:sz="4" w:space="0" w:color="F4B083" w:themeColor="accent2" w:themeTint="99"/>
        </w:tcBorders>
      </w:tcPr>
    </w:tblStylePr>
    <w:tblStylePr w:type="seCell">
      <w:tblPr/>
      <w:tcPr>
        <w:tcBorders>
          <w:top w:val="single" w:sz="4" w:space="0" w:color="F4B083" w:themeColor="accent2" w:themeTint="99"/>
        </w:tcBorders>
      </w:tcPr>
    </w:tblStylePr>
    <w:tblStylePr w:type="swCell">
      <w:tblPr/>
      <w:tcPr>
        <w:tcBorders>
          <w:top w:val="single" w:sz="4" w:space="0" w:color="F4B083" w:themeColor="accent2" w:themeTint="99"/>
        </w:tcBorders>
      </w:tcPr>
    </w:tblStylePr>
  </w:style>
  <w:style w:type="table" w:styleId="BangLi7Nhiumusc-du3">
    <w:name w:val="Grid Table 7 Colorful Accent 3"/>
    <w:basedOn w:val="BangThngthng"/>
    <w:uiPriority w:val="52"/>
    <w:rsid w:val="00336DF6"/>
    <w:pPr>
      <w:spacing w:after="0" w:line="240" w:lineRule="auto"/>
    </w:pPr>
    <w:rPr>
      <w:color w:val="7B7B7B" w:themeColor="accent3" w:themeShade="BF"/>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DEDED" w:themeFill="accent3" w:themeFillTint="33"/>
      </w:tcPr>
    </w:tblStylePr>
    <w:tblStylePr w:type="band1Horz">
      <w:tblPr/>
      <w:tcPr>
        <w:shd w:val="clear" w:color="auto" w:fill="EDEDED" w:themeFill="accent3" w:themeFillTint="33"/>
      </w:tcPr>
    </w:tblStylePr>
    <w:tblStylePr w:type="neCell">
      <w:tblPr/>
      <w:tcPr>
        <w:tcBorders>
          <w:bottom w:val="single" w:sz="4" w:space="0" w:color="C9C9C9" w:themeColor="accent3" w:themeTint="99"/>
        </w:tcBorders>
      </w:tcPr>
    </w:tblStylePr>
    <w:tblStylePr w:type="nwCell">
      <w:tblPr/>
      <w:tcPr>
        <w:tcBorders>
          <w:bottom w:val="single" w:sz="4" w:space="0" w:color="C9C9C9" w:themeColor="accent3" w:themeTint="99"/>
        </w:tcBorders>
      </w:tcPr>
    </w:tblStylePr>
    <w:tblStylePr w:type="seCell">
      <w:tblPr/>
      <w:tcPr>
        <w:tcBorders>
          <w:top w:val="single" w:sz="4" w:space="0" w:color="C9C9C9" w:themeColor="accent3" w:themeTint="99"/>
        </w:tcBorders>
      </w:tcPr>
    </w:tblStylePr>
    <w:tblStylePr w:type="swCell">
      <w:tblPr/>
      <w:tcPr>
        <w:tcBorders>
          <w:top w:val="single" w:sz="4" w:space="0" w:color="C9C9C9" w:themeColor="accent3" w:themeTint="99"/>
        </w:tcBorders>
      </w:tcPr>
    </w:tblStylePr>
  </w:style>
  <w:style w:type="table" w:styleId="BangLi7Nhiumusc-du4">
    <w:name w:val="Grid Table 7 Colorful Accent 4"/>
    <w:basedOn w:val="BangThngthng"/>
    <w:uiPriority w:val="52"/>
    <w:rsid w:val="00336DF6"/>
    <w:pPr>
      <w:spacing w:after="0" w:line="240" w:lineRule="auto"/>
    </w:pPr>
    <w:rPr>
      <w:color w:val="BF8F00" w:themeColor="accent4" w:themeShade="BF"/>
    </w:r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F2CC" w:themeFill="accent4" w:themeFillTint="33"/>
      </w:tcPr>
    </w:tblStylePr>
    <w:tblStylePr w:type="band1Horz">
      <w:tblPr/>
      <w:tcPr>
        <w:shd w:val="clear" w:color="auto" w:fill="FFF2CC" w:themeFill="accent4" w:themeFillTint="33"/>
      </w:tcPr>
    </w:tblStylePr>
    <w:tblStylePr w:type="neCell">
      <w:tblPr/>
      <w:tcPr>
        <w:tcBorders>
          <w:bottom w:val="single" w:sz="4" w:space="0" w:color="FFD966" w:themeColor="accent4" w:themeTint="99"/>
        </w:tcBorders>
      </w:tcPr>
    </w:tblStylePr>
    <w:tblStylePr w:type="nwCell">
      <w:tblPr/>
      <w:tcPr>
        <w:tcBorders>
          <w:bottom w:val="single" w:sz="4" w:space="0" w:color="FFD966" w:themeColor="accent4" w:themeTint="99"/>
        </w:tcBorders>
      </w:tcPr>
    </w:tblStylePr>
    <w:tblStylePr w:type="seCell">
      <w:tblPr/>
      <w:tcPr>
        <w:tcBorders>
          <w:top w:val="single" w:sz="4" w:space="0" w:color="FFD966" w:themeColor="accent4" w:themeTint="99"/>
        </w:tcBorders>
      </w:tcPr>
    </w:tblStylePr>
    <w:tblStylePr w:type="swCell">
      <w:tblPr/>
      <w:tcPr>
        <w:tcBorders>
          <w:top w:val="single" w:sz="4" w:space="0" w:color="FFD966" w:themeColor="accent4" w:themeTint="99"/>
        </w:tcBorders>
      </w:tcPr>
    </w:tblStylePr>
  </w:style>
  <w:style w:type="table" w:styleId="BangLi7Nhiumusc-du5">
    <w:name w:val="Grid Table 7 Colorful Accent 5"/>
    <w:basedOn w:val="BangThngthng"/>
    <w:uiPriority w:val="52"/>
    <w:rsid w:val="00336DF6"/>
    <w:pPr>
      <w:spacing w:after="0" w:line="240" w:lineRule="auto"/>
    </w:pPr>
    <w:rPr>
      <w:color w:val="2F5496" w:themeColor="accent5" w:themeShade="BF"/>
    </w:r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9E2F3" w:themeFill="accent5" w:themeFillTint="33"/>
      </w:tcPr>
    </w:tblStylePr>
    <w:tblStylePr w:type="band1Horz">
      <w:tblPr/>
      <w:tcPr>
        <w:shd w:val="clear" w:color="auto" w:fill="D9E2F3" w:themeFill="accent5" w:themeFillTint="33"/>
      </w:tcPr>
    </w:tblStylePr>
    <w:tblStylePr w:type="neCell">
      <w:tblPr/>
      <w:tcPr>
        <w:tcBorders>
          <w:bottom w:val="single" w:sz="4" w:space="0" w:color="8EAADB" w:themeColor="accent5" w:themeTint="99"/>
        </w:tcBorders>
      </w:tcPr>
    </w:tblStylePr>
    <w:tblStylePr w:type="nwCell">
      <w:tblPr/>
      <w:tcPr>
        <w:tcBorders>
          <w:bottom w:val="single" w:sz="4" w:space="0" w:color="8EAADB" w:themeColor="accent5" w:themeTint="99"/>
        </w:tcBorders>
      </w:tcPr>
    </w:tblStylePr>
    <w:tblStylePr w:type="seCell">
      <w:tblPr/>
      <w:tcPr>
        <w:tcBorders>
          <w:top w:val="single" w:sz="4" w:space="0" w:color="8EAADB" w:themeColor="accent5" w:themeTint="99"/>
        </w:tcBorders>
      </w:tcPr>
    </w:tblStylePr>
    <w:tblStylePr w:type="swCell">
      <w:tblPr/>
      <w:tcPr>
        <w:tcBorders>
          <w:top w:val="single" w:sz="4" w:space="0" w:color="8EAADB" w:themeColor="accent5" w:themeTint="99"/>
        </w:tcBorders>
      </w:tcPr>
    </w:tblStylePr>
  </w:style>
  <w:style w:type="table" w:styleId="BangLi7Nhiumusc-imnhn6">
    <w:name w:val="Grid Table 7 Colorful Accent 6"/>
    <w:basedOn w:val="BangThngthng"/>
    <w:uiPriority w:val="52"/>
    <w:rsid w:val="00336DF6"/>
    <w:pPr>
      <w:spacing w:after="0" w:line="240" w:lineRule="auto"/>
    </w:pPr>
    <w:rPr>
      <w:color w:val="538135" w:themeColor="accent6" w:themeShade="BF"/>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sz="4" w:space="0" w:color="A8D08D" w:themeColor="accent6" w:themeTint="99"/>
        </w:tcBorders>
      </w:tcPr>
    </w:tblStylePr>
    <w:tblStylePr w:type="nwCell">
      <w:tblPr/>
      <w:tcPr>
        <w:tcBorders>
          <w:bottom w:val="single" w:sz="4" w:space="0" w:color="A8D08D" w:themeColor="accent6" w:themeTint="99"/>
        </w:tcBorders>
      </w:tcPr>
    </w:tblStylePr>
    <w:tblStylePr w:type="seCell">
      <w:tblPr/>
      <w:tcPr>
        <w:tcBorders>
          <w:top w:val="single" w:sz="4" w:space="0" w:color="A8D08D" w:themeColor="accent6" w:themeTint="99"/>
        </w:tcBorders>
      </w:tcPr>
    </w:tblStylePr>
    <w:tblStylePr w:type="swCell">
      <w:tblPr/>
      <w:tcPr>
        <w:tcBorders>
          <w:top w:val="single" w:sz="4" w:space="0" w:color="A8D08D" w:themeColor="accent6" w:themeTint="99"/>
        </w:tcBorders>
      </w:tcPr>
    </w:tblStylePr>
  </w:style>
  <w:style w:type="character" w:customStyle="1" w:styleId="u3Char">
    <w:name w:val="Đầu đề 3 Char"/>
    <w:basedOn w:val="Phngmcinhcuaoanvn"/>
    <w:link w:val="u3"/>
    <w:uiPriority w:val="9"/>
    <w:semiHidden/>
    <w:rsid w:val="00336DF6"/>
    <w:rPr>
      <w:rFonts w:asciiTheme="majorHAnsi" w:eastAsiaTheme="majorEastAsia" w:hAnsiTheme="majorHAnsi" w:cstheme="majorBidi"/>
      <w:color w:val="1F4D78" w:themeColor="accent1" w:themeShade="7F"/>
      <w:sz w:val="24"/>
      <w:szCs w:val="24"/>
    </w:rPr>
  </w:style>
  <w:style w:type="character" w:customStyle="1" w:styleId="u4Char">
    <w:name w:val="Đầu đề 4 Char"/>
    <w:basedOn w:val="Phngmcinhcuaoanvn"/>
    <w:link w:val="u4"/>
    <w:uiPriority w:val="9"/>
    <w:semiHidden/>
    <w:rsid w:val="00336DF6"/>
    <w:rPr>
      <w:rFonts w:asciiTheme="majorHAnsi" w:eastAsiaTheme="majorEastAsia" w:hAnsiTheme="majorHAnsi" w:cstheme="majorBidi"/>
      <w:i/>
      <w:iCs/>
      <w:color w:val="2E74B5" w:themeColor="accent1" w:themeShade="BF"/>
    </w:rPr>
  </w:style>
  <w:style w:type="character" w:customStyle="1" w:styleId="u5Char">
    <w:name w:val="Đầu đề 5 Char"/>
    <w:basedOn w:val="Phngmcinhcuaoanvn"/>
    <w:link w:val="u5"/>
    <w:uiPriority w:val="9"/>
    <w:semiHidden/>
    <w:rsid w:val="00336DF6"/>
    <w:rPr>
      <w:rFonts w:asciiTheme="majorHAnsi" w:eastAsiaTheme="majorEastAsia" w:hAnsiTheme="majorHAnsi" w:cstheme="majorBidi"/>
      <w:color w:val="2E74B5" w:themeColor="accent1" w:themeShade="BF"/>
    </w:rPr>
  </w:style>
  <w:style w:type="character" w:customStyle="1" w:styleId="u6Char">
    <w:name w:val="Đầu đề 6 Char"/>
    <w:basedOn w:val="Phngmcinhcuaoanvn"/>
    <w:link w:val="u6"/>
    <w:uiPriority w:val="9"/>
    <w:semiHidden/>
    <w:rsid w:val="00336DF6"/>
    <w:rPr>
      <w:rFonts w:asciiTheme="majorHAnsi" w:eastAsiaTheme="majorEastAsia" w:hAnsiTheme="majorHAnsi" w:cstheme="majorBidi"/>
      <w:color w:val="1F4D78" w:themeColor="accent1" w:themeShade="7F"/>
    </w:rPr>
  </w:style>
  <w:style w:type="character" w:customStyle="1" w:styleId="u7Char">
    <w:name w:val="Đầu đề 7 Char"/>
    <w:basedOn w:val="Phngmcinhcuaoanvn"/>
    <w:link w:val="u7"/>
    <w:uiPriority w:val="9"/>
    <w:semiHidden/>
    <w:rsid w:val="00336DF6"/>
    <w:rPr>
      <w:rFonts w:asciiTheme="majorHAnsi" w:eastAsiaTheme="majorEastAsia" w:hAnsiTheme="majorHAnsi" w:cstheme="majorBidi"/>
      <w:i/>
      <w:iCs/>
      <w:color w:val="1F4D78" w:themeColor="accent1" w:themeShade="7F"/>
    </w:rPr>
  </w:style>
  <w:style w:type="character" w:customStyle="1" w:styleId="u8Char">
    <w:name w:val="Đầu đề 8 Char"/>
    <w:basedOn w:val="Phngmcinhcuaoanvn"/>
    <w:link w:val="u8"/>
    <w:uiPriority w:val="9"/>
    <w:semiHidden/>
    <w:rsid w:val="00336DF6"/>
    <w:rPr>
      <w:rFonts w:asciiTheme="majorHAnsi" w:eastAsiaTheme="majorEastAsia" w:hAnsiTheme="majorHAnsi" w:cstheme="majorBidi"/>
      <w:color w:val="272727" w:themeColor="text1" w:themeTint="D8"/>
      <w:szCs w:val="21"/>
    </w:rPr>
  </w:style>
  <w:style w:type="character" w:customStyle="1" w:styleId="u9Char">
    <w:name w:val="Đầu đề 9 Char"/>
    <w:basedOn w:val="Phngmcinhcuaoanvn"/>
    <w:link w:val="u9"/>
    <w:uiPriority w:val="9"/>
    <w:semiHidden/>
    <w:rsid w:val="00336DF6"/>
    <w:rPr>
      <w:rFonts w:asciiTheme="majorHAnsi" w:eastAsiaTheme="majorEastAsia" w:hAnsiTheme="majorHAnsi" w:cstheme="majorBidi"/>
      <w:i/>
      <w:iCs/>
      <w:color w:val="272727" w:themeColor="text1" w:themeTint="D8"/>
      <w:szCs w:val="21"/>
    </w:rPr>
  </w:style>
  <w:style w:type="character" w:styleId="TvitttHTML">
    <w:name w:val="HTML Acronym"/>
    <w:basedOn w:val="Phngmcinhcuaoanvn"/>
    <w:uiPriority w:val="99"/>
    <w:semiHidden/>
    <w:unhideWhenUsed/>
    <w:rsid w:val="00336DF6"/>
  </w:style>
  <w:style w:type="paragraph" w:styleId="iachiHTML">
    <w:name w:val="HTML Address"/>
    <w:basedOn w:val="Binhthng"/>
    <w:link w:val="iachiHTMLChar"/>
    <w:uiPriority w:val="99"/>
    <w:semiHidden/>
    <w:unhideWhenUsed/>
    <w:rsid w:val="00336DF6"/>
    <w:pPr>
      <w:spacing w:after="0" w:line="240" w:lineRule="auto"/>
    </w:pPr>
    <w:rPr>
      <w:i/>
      <w:iCs/>
    </w:rPr>
  </w:style>
  <w:style w:type="character" w:customStyle="1" w:styleId="iachiHTMLChar">
    <w:name w:val="Địa chỉ HTML Char"/>
    <w:basedOn w:val="Phngmcinhcuaoanvn"/>
    <w:link w:val="iachiHTML"/>
    <w:uiPriority w:val="99"/>
    <w:semiHidden/>
    <w:rsid w:val="00336DF6"/>
    <w:rPr>
      <w:i/>
      <w:iCs/>
    </w:rPr>
  </w:style>
  <w:style w:type="character" w:styleId="VindnHTML">
    <w:name w:val="HTML Cite"/>
    <w:basedOn w:val="Phngmcinhcuaoanvn"/>
    <w:uiPriority w:val="99"/>
    <w:semiHidden/>
    <w:unhideWhenUsed/>
    <w:rsid w:val="00336DF6"/>
    <w:rPr>
      <w:i/>
      <w:iCs/>
    </w:rPr>
  </w:style>
  <w:style w:type="character" w:styleId="MaHTML">
    <w:name w:val="HTML Code"/>
    <w:basedOn w:val="Phngmcinhcuaoanvn"/>
    <w:uiPriority w:val="99"/>
    <w:semiHidden/>
    <w:unhideWhenUsed/>
    <w:rsid w:val="00336DF6"/>
    <w:rPr>
      <w:rFonts w:ascii="Consolas" w:hAnsi="Consolas"/>
      <w:sz w:val="22"/>
      <w:szCs w:val="20"/>
    </w:rPr>
  </w:style>
  <w:style w:type="character" w:styleId="inhnghiaHTML">
    <w:name w:val="HTML Definition"/>
    <w:basedOn w:val="Phngmcinhcuaoanvn"/>
    <w:uiPriority w:val="99"/>
    <w:semiHidden/>
    <w:unhideWhenUsed/>
    <w:rsid w:val="00336DF6"/>
    <w:rPr>
      <w:i/>
      <w:iCs/>
    </w:rPr>
  </w:style>
  <w:style w:type="character" w:styleId="BanphimHTML">
    <w:name w:val="HTML Keyboard"/>
    <w:basedOn w:val="Phngmcinhcuaoanvn"/>
    <w:uiPriority w:val="99"/>
    <w:semiHidden/>
    <w:unhideWhenUsed/>
    <w:rsid w:val="00336DF6"/>
    <w:rPr>
      <w:rFonts w:ascii="Consolas" w:hAnsi="Consolas"/>
      <w:sz w:val="22"/>
      <w:szCs w:val="20"/>
    </w:rPr>
  </w:style>
  <w:style w:type="paragraph" w:styleId="HTMLinhdangtrc">
    <w:name w:val="HTML Preformatted"/>
    <w:basedOn w:val="Binhthng"/>
    <w:link w:val="HTMLinhdangtrcChar"/>
    <w:uiPriority w:val="99"/>
    <w:semiHidden/>
    <w:unhideWhenUsed/>
    <w:rsid w:val="00336DF6"/>
    <w:pPr>
      <w:spacing w:after="0" w:line="240" w:lineRule="auto"/>
    </w:pPr>
    <w:rPr>
      <w:rFonts w:ascii="Consolas" w:hAnsi="Consolas"/>
      <w:szCs w:val="20"/>
    </w:rPr>
  </w:style>
  <w:style w:type="character" w:customStyle="1" w:styleId="HTMLinhdangtrcChar">
    <w:name w:val="HTML Định dạng trước Char"/>
    <w:basedOn w:val="Phngmcinhcuaoanvn"/>
    <w:link w:val="HTMLinhdangtrc"/>
    <w:uiPriority w:val="99"/>
    <w:semiHidden/>
    <w:rsid w:val="00336DF6"/>
    <w:rPr>
      <w:rFonts w:ascii="Consolas" w:hAnsi="Consolas"/>
      <w:szCs w:val="20"/>
    </w:rPr>
  </w:style>
  <w:style w:type="character" w:styleId="MuHTML">
    <w:name w:val="HTML Sample"/>
    <w:basedOn w:val="Phngmcinhcuaoanvn"/>
    <w:uiPriority w:val="99"/>
    <w:semiHidden/>
    <w:unhideWhenUsed/>
    <w:rsid w:val="00336DF6"/>
    <w:rPr>
      <w:rFonts w:ascii="Consolas" w:hAnsi="Consolas"/>
      <w:sz w:val="24"/>
      <w:szCs w:val="24"/>
    </w:rPr>
  </w:style>
  <w:style w:type="character" w:styleId="MaychHTML">
    <w:name w:val="HTML Typewriter"/>
    <w:basedOn w:val="Phngmcinhcuaoanvn"/>
    <w:uiPriority w:val="99"/>
    <w:semiHidden/>
    <w:unhideWhenUsed/>
    <w:rsid w:val="00336DF6"/>
    <w:rPr>
      <w:rFonts w:ascii="Consolas" w:hAnsi="Consolas"/>
      <w:sz w:val="22"/>
      <w:szCs w:val="20"/>
    </w:rPr>
  </w:style>
  <w:style w:type="character" w:styleId="BinHTML">
    <w:name w:val="HTML Variable"/>
    <w:basedOn w:val="Phngmcinhcuaoanvn"/>
    <w:uiPriority w:val="99"/>
    <w:semiHidden/>
    <w:unhideWhenUsed/>
    <w:rsid w:val="00336DF6"/>
    <w:rPr>
      <w:i/>
      <w:iCs/>
    </w:rPr>
  </w:style>
  <w:style w:type="character" w:styleId="Siuktni">
    <w:name w:val="Hyperlink"/>
    <w:basedOn w:val="Phngmcinhcuaoanvn"/>
    <w:uiPriority w:val="99"/>
    <w:semiHidden/>
    <w:unhideWhenUsed/>
    <w:rsid w:val="00336DF6"/>
    <w:rPr>
      <w:color w:val="0563C1" w:themeColor="hyperlink"/>
      <w:u w:val="single"/>
    </w:rPr>
  </w:style>
  <w:style w:type="paragraph" w:styleId="Chimuc1">
    <w:name w:val="index 1"/>
    <w:basedOn w:val="Binhthng"/>
    <w:next w:val="Binhthng"/>
    <w:autoRedefine/>
    <w:uiPriority w:val="99"/>
    <w:semiHidden/>
    <w:unhideWhenUsed/>
    <w:rsid w:val="00336DF6"/>
    <w:pPr>
      <w:spacing w:after="0" w:line="240" w:lineRule="auto"/>
      <w:ind w:left="220" w:hanging="220"/>
    </w:pPr>
  </w:style>
  <w:style w:type="paragraph" w:styleId="Chimuc2">
    <w:name w:val="index 2"/>
    <w:basedOn w:val="Binhthng"/>
    <w:next w:val="Binhthng"/>
    <w:autoRedefine/>
    <w:uiPriority w:val="99"/>
    <w:semiHidden/>
    <w:unhideWhenUsed/>
    <w:rsid w:val="00336DF6"/>
    <w:pPr>
      <w:spacing w:after="0" w:line="240" w:lineRule="auto"/>
      <w:ind w:left="440" w:hanging="220"/>
    </w:pPr>
  </w:style>
  <w:style w:type="paragraph" w:styleId="Chimuc3">
    <w:name w:val="index 3"/>
    <w:basedOn w:val="Binhthng"/>
    <w:next w:val="Binhthng"/>
    <w:autoRedefine/>
    <w:uiPriority w:val="99"/>
    <w:semiHidden/>
    <w:unhideWhenUsed/>
    <w:rsid w:val="00336DF6"/>
    <w:pPr>
      <w:spacing w:after="0" w:line="240" w:lineRule="auto"/>
      <w:ind w:left="660" w:hanging="220"/>
    </w:pPr>
  </w:style>
  <w:style w:type="paragraph" w:styleId="Chimuc4">
    <w:name w:val="index 4"/>
    <w:basedOn w:val="Binhthng"/>
    <w:next w:val="Binhthng"/>
    <w:autoRedefine/>
    <w:uiPriority w:val="99"/>
    <w:semiHidden/>
    <w:unhideWhenUsed/>
    <w:rsid w:val="00336DF6"/>
    <w:pPr>
      <w:spacing w:after="0" w:line="240" w:lineRule="auto"/>
      <w:ind w:left="880" w:hanging="220"/>
    </w:pPr>
  </w:style>
  <w:style w:type="paragraph" w:styleId="Chimuc5">
    <w:name w:val="index 5"/>
    <w:basedOn w:val="Binhthng"/>
    <w:next w:val="Binhthng"/>
    <w:autoRedefine/>
    <w:uiPriority w:val="99"/>
    <w:semiHidden/>
    <w:unhideWhenUsed/>
    <w:rsid w:val="00336DF6"/>
    <w:pPr>
      <w:spacing w:after="0" w:line="240" w:lineRule="auto"/>
      <w:ind w:left="1100" w:hanging="220"/>
    </w:pPr>
  </w:style>
  <w:style w:type="paragraph" w:styleId="Chimuc6">
    <w:name w:val="index 6"/>
    <w:basedOn w:val="Binhthng"/>
    <w:next w:val="Binhthng"/>
    <w:autoRedefine/>
    <w:uiPriority w:val="99"/>
    <w:semiHidden/>
    <w:unhideWhenUsed/>
    <w:rsid w:val="00336DF6"/>
    <w:pPr>
      <w:spacing w:after="0" w:line="240" w:lineRule="auto"/>
      <w:ind w:left="1320" w:hanging="220"/>
    </w:pPr>
  </w:style>
  <w:style w:type="paragraph" w:styleId="Chimuc7">
    <w:name w:val="index 7"/>
    <w:basedOn w:val="Binhthng"/>
    <w:next w:val="Binhthng"/>
    <w:autoRedefine/>
    <w:uiPriority w:val="99"/>
    <w:semiHidden/>
    <w:unhideWhenUsed/>
    <w:rsid w:val="00336DF6"/>
    <w:pPr>
      <w:spacing w:after="0" w:line="240" w:lineRule="auto"/>
      <w:ind w:left="1540" w:hanging="220"/>
    </w:pPr>
  </w:style>
  <w:style w:type="paragraph" w:styleId="Chimuc8">
    <w:name w:val="index 8"/>
    <w:basedOn w:val="Binhthng"/>
    <w:next w:val="Binhthng"/>
    <w:autoRedefine/>
    <w:uiPriority w:val="99"/>
    <w:semiHidden/>
    <w:unhideWhenUsed/>
    <w:rsid w:val="00336DF6"/>
    <w:pPr>
      <w:spacing w:after="0" w:line="240" w:lineRule="auto"/>
      <w:ind w:left="1760" w:hanging="220"/>
    </w:pPr>
  </w:style>
  <w:style w:type="paragraph" w:styleId="Chimuc9">
    <w:name w:val="index 9"/>
    <w:basedOn w:val="Binhthng"/>
    <w:next w:val="Binhthng"/>
    <w:autoRedefine/>
    <w:uiPriority w:val="99"/>
    <w:semiHidden/>
    <w:unhideWhenUsed/>
    <w:rsid w:val="00336DF6"/>
    <w:pPr>
      <w:spacing w:after="0" w:line="240" w:lineRule="auto"/>
      <w:ind w:left="1980" w:hanging="220"/>
    </w:pPr>
  </w:style>
  <w:style w:type="paragraph" w:styleId="uChimuc">
    <w:name w:val="index heading"/>
    <w:basedOn w:val="Binhthng"/>
    <w:next w:val="Chimuc1"/>
    <w:uiPriority w:val="99"/>
    <w:semiHidden/>
    <w:unhideWhenUsed/>
    <w:rsid w:val="00336DF6"/>
    <w:rPr>
      <w:rFonts w:asciiTheme="majorHAnsi" w:eastAsiaTheme="majorEastAsia" w:hAnsiTheme="majorHAnsi" w:cstheme="majorBidi"/>
      <w:b/>
      <w:bCs/>
    </w:rPr>
  </w:style>
  <w:style w:type="character" w:styleId="NhnmnhThm">
    <w:name w:val="Intense Emphasis"/>
    <w:basedOn w:val="Phngmcinhcuaoanvn"/>
    <w:uiPriority w:val="21"/>
    <w:semiHidden/>
    <w:unhideWhenUsed/>
    <w:qFormat/>
    <w:rsid w:val="00D609FC"/>
    <w:rPr>
      <w:i/>
      <w:iCs/>
      <w:color w:val="1F4E79" w:themeColor="accent1" w:themeShade="80"/>
    </w:rPr>
  </w:style>
  <w:style w:type="paragraph" w:styleId="Nhaykepm">
    <w:name w:val="Intense Quote"/>
    <w:basedOn w:val="Binhthng"/>
    <w:next w:val="Binhthng"/>
    <w:link w:val="NhaykepmChar"/>
    <w:uiPriority w:val="30"/>
    <w:semiHidden/>
    <w:unhideWhenUsed/>
    <w:qFormat/>
    <w:rsid w:val="00D609FC"/>
    <w:pPr>
      <w:pBdr>
        <w:top w:val="single" w:sz="4" w:space="10" w:color="1F4E79" w:themeColor="accent1" w:themeShade="80"/>
        <w:bottom w:val="single" w:sz="4" w:space="10" w:color="1F4E79" w:themeColor="accent1" w:themeShade="80"/>
      </w:pBdr>
      <w:spacing w:before="360" w:after="360"/>
      <w:ind w:left="864" w:right="864"/>
      <w:jc w:val="center"/>
    </w:pPr>
    <w:rPr>
      <w:i/>
      <w:iCs/>
      <w:color w:val="1F4E79" w:themeColor="accent1" w:themeShade="80"/>
    </w:rPr>
  </w:style>
  <w:style w:type="character" w:customStyle="1" w:styleId="NhaykepmChar">
    <w:name w:val="Nháy kép Đậm Char"/>
    <w:basedOn w:val="Phngmcinhcuaoanvn"/>
    <w:link w:val="Nhaykepm"/>
    <w:uiPriority w:val="30"/>
    <w:semiHidden/>
    <w:rsid w:val="00D609FC"/>
    <w:rPr>
      <w:i/>
      <w:iCs/>
      <w:color w:val="1F4E79" w:themeColor="accent1" w:themeShade="80"/>
    </w:rPr>
  </w:style>
  <w:style w:type="character" w:styleId="ThamchiuNhnmnh">
    <w:name w:val="Intense Reference"/>
    <w:basedOn w:val="Phngmcinhcuaoanvn"/>
    <w:uiPriority w:val="32"/>
    <w:semiHidden/>
    <w:unhideWhenUsed/>
    <w:qFormat/>
    <w:rsid w:val="00D609FC"/>
    <w:rPr>
      <w:b/>
      <w:bCs/>
      <w:caps w:val="0"/>
      <w:smallCaps/>
      <w:color w:val="1F4E79" w:themeColor="accent1" w:themeShade="80"/>
      <w:spacing w:val="5"/>
    </w:rPr>
  </w:style>
  <w:style w:type="table" w:styleId="LiMausang">
    <w:name w:val="Light Grid"/>
    <w:basedOn w:val="BangThngthng"/>
    <w:uiPriority w:val="62"/>
    <w:semiHidden/>
    <w:unhideWhenUsed/>
    <w:rsid w:val="00336DF6"/>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Mausang-Nhnmanh1">
    <w:name w:val="Light Grid Accent 1"/>
    <w:basedOn w:val="BangThngthng"/>
    <w:uiPriority w:val="62"/>
    <w:semiHidden/>
    <w:unhideWhenUsed/>
    <w:rsid w:val="00336DF6"/>
    <w:pPr>
      <w:spacing w:after="0" w:line="240" w:lineRule="auto"/>
    </w:pPr>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insideH w:val="single" w:sz="8" w:space="0" w:color="5B9BD5" w:themeColor="accent1"/>
        <w:insideV w:val="single" w:sz="8" w:space="0" w:color="5B9BD5"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5B9BD5" w:themeColor="accent1"/>
          <w:left w:val="single" w:sz="8" w:space="0" w:color="5B9BD5" w:themeColor="accent1"/>
          <w:bottom w:val="single" w:sz="18" w:space="0" w:color="5B9BD5" w:themeColor="accent1"/>
          <w:right w:val="single" w:sz="8" w:space="0" w:color="5B9BD5" w:themeColor="accent1"/>
          <w:insideH w:val="nil"/>
          <w:insideV w:val="single" w:sz="8" w:space="0" w:color="5B9BD5"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5B9BD5" w:themeColor="accent1"/>
          <w:left w:val="single" w:sz="8" w:space="0" w:color="5B9BD5" w:themeColor="accent1"/>
          <w:bottom w:val="single" w:sz="8" w:space="0" w:color="5B9BD5" w:themeColor="accent1"/>
          <w:right w:val="single" w:sz="8" w:space="0" w:color="5B9BD5" w:themeColor="accent1"/>
          <w:insideH w:val="nil"/>
          <w:insideV w:val="single" w:sz="8" w:space="0" w:color="5B9BD5"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tblStylePr w:type="band1Vert">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shd w:val="clear" w:color="auto" w:fill="D6E6F4" w:themeFill="accent1" w:themeFillTint="3F"/>
      </w:tcPr>
    </w:tblStylePr>
    <w:tblStylePr w:type="band1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insideV w:val="single" w:sz="8" w:space="0" w:color="5B9BD5" w:themeColor="accent1"/>
        </w:tcBorders>
        <w:shd w:val="clear" w:color="auto" w:fill="D6E6F4" w:themeFill="accent1" w:themeFillTint="3F"/>
      </w:tcPr>
    </w:tblStylePr>
    <w:tblStylePr w:type="band2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insideV w:val="single" w:sz="8" w:space="0" w:color="5B9BD5" w:themeColor="accent1"/>
        </w:tcBorders>
      </w:tcPr>
    </w:tblStylePr>
  </w:style>
  <w:style w:type="table" w:styleId="LiMausang-Nhnmanh2">
    <w:name w:val="Light Grid Accent 2"/>
    <w:basedOn w:val="BangThngthng"/>
    <w:uiPriority w:val="62"/>
    <w:semiHidden/>
    <w:unhideWhenUsed/>
    <w:rsid w:val="00336DF6"/>
    <w:pPr>
      <w:spacing w:after="0" w:line="240" w:lineRule="auto"/>
    </w:pPr>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insideH w:val="single" w:sz="8" w:space="0" w:color="ED7D31" w:themeColor="accent2"/>
        <w:insideV w:val="single" w:sz="8" w:space="0" w:color="ED7D31"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ED7D31" w:themeColor="accent2"/>
          <w:left w:val="single" w:sz="8" w:space="0" w:color="ED7D31" w:themeColor="accent2"/>
          <w:bottom w:val="single" w:sz="18" w:space="0" w:color="ED7D31" w:themeColor="accent2"/>
          <w:right w:val="single" w:sz="8" w:space="0" w:color="ED7D31" w:themeColor="accent2"/>
          <w:insideH w:val="nil"/>
          <w:insideV w:val="single" w:sz="8" w:space="0" w:color="ED7D31"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ED7D31" w:themeColor="accent2"/>
          <w:left w:val="single" w:sz="8" w:space="0" w:color="ED7D31" w:themeColor="accent2"/>
          <w:bottom w:val="single" w:sz="8" w:space="0" w:color="ED7D31" w:themeColor="accent2"/>
          <w:right w:val="single" w:sz="8" w:space="0" w:color="ED7D31" w:themeColor="accent2"/>
          <w:insideH w:val="nil"/>
          <w:insideV w:val="single" w:sz="8" w:space="0" w:color="ED7D31"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tblStylePr w:type="band1Vert">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shd w:val="clear" w:color="auto" w:fill="FADECB" w:themeFill="accent2" w:themeFillTint="3F"/>
      </w:tcPr>
    </w:tblStylePr>
    <w:tblStylePr w:type="band1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insideV w:val="single" w:sz="8" w:space="0" w:color="ED7D31" w:themeColor="accent2"/>
        </w:tcBorders>
        <w:shd w:val="clear" w:color="auto" w:fill="FADECB" w:themeFill="accent2" w:themeFillTint="3F"/>
      </w:tcPr>
    </w:tblStylePr>
    <w:tblStylePr w:type="band2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insideV w:val="single" w:sz="8" w:space="0" w:color="ED7D31" w:themeColor="accent2"/>
        </w:tcBorders>
      </w:tcPr>
    </w:tblStylePr>
  </w:style>
  <w:style w:type="table" w:styleId="LiMausang-Nhnmanh3">
    <w:name w:val="Light Grid Accent 3"/>
    <w:basedOn w:val="BangThngthng"/>
    <w:uiPriority w:val="62"/>
    <w:semiHidden/>
    <w:unhideWhenUsed/>
    <w:rsid w:val="00336DF6"/>
    <w:pPr>
      <w:spacing w:after="0" w:line="240" w:lineRule="auto"/>
    </w:p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insideH w:val="single" w:sz="8" w:space="0" w:color="A5A5A5" w:themeColor="accent3"/>
        <w:insideV w:val="single" w:sz="8" w:space="0" w:color="A5A5A5"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A5A5A5" w:themeColor="accent3"/>
          <w:left w:val="single" w:sz="8" w:space="0" w:color="A5A5A5" w:themeColor="accent3"/>
          <w:bottom w:val="single" w:sz="18" w:space="0" w:color="A5A5A5" w:themeColor="accent3"/>
          <w:right w:val="single" w:sz="8" w:space="0" w:color="A5A5A5" w:themeColor="accent3"/>
          <w:insideH w:val="nil"/>
          <w:insideV w:val="single" w:sz="8" w:space="0" w:color="A5A5A5"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A5A5A5" w:themeColor="accent3"/>
          <w:left w:val="single" w:sz="8" w:space="0" w:color="A5A5A5" w:themeColor="accent3"/>
          <w:bottom w:val="single" w:sz="8" w:space="0" w:color="A5A5A5" w:themeColor="accent3"/>
          <w:right w:val="single" w:sz="8" w:space="0" w:color="A5A5A5" w:themeColor="accent3"/>
          <w:insideH w:val="nil"/>
          <w:insideV w:val="single" w:sz="8" w:space="0" w:color="A5A5A5"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tblStylePr w:type="band1Vert">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shd w:val="clear" w:color="auto" w:fill="E8E8E8" w:themeFill="accent3" w:themeFillTint="3F"/>
      </w:tcPr>
    </w:tblStylePr>
    <w:tblStylePr w:type="band1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insideV w:val="single" w:sz="8" w:space="0" w:color="A5A5A5" w:themeColor="accent3"/>
        </w:tcBorders>
        <w:shd w:val="clear" w:color="auto" w:fill="E8E8E8" w:themeFill="accent3" w:themeFillTint="3F"/>
      </w:tcPr>
    </w:tblStylePr>
    <w:tblStylePr w:type="band2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insideV w:val="single" w:sz="8" w:space="0" w:color="A5A5A5" w:themeColor="accent3"/>
        </w:tcBorders>
      </w:tcPr>
    </w:tblStylePr>
  </w:style>
  <w:style w:type="table" w:styleId="LiMausang-Nhnmanh4">
    <w:name w:val="Light Grid Accent 4"/>
    <w:basedOn w:val="BangThngthng"/>
    <w:uiPriority w:val="62"/>
    <w:semiHidden/>
    <w:unhideWhenUsed/>
    <w:rsid w:val="00336DF6"/>
    <w:pPr>
      <w:spacing w:after="0" w:line="240" w:lineRule="auto"/>
    </w:p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insideH w:val="single" w:sz="8" w:space="0" w:color="FFC000" w:themeColor="accent4"/>
        <w:insideV w:val="single" w:sz="8" w:space="0" w:color="FFC000"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FC000" w:themeColor="accent4"/>
          <w:left w:val="single" w:sz="8" w:space="0" w:color="FFC000" w:themeColor="accent4"/>
          <w:bottom w:val="single" w:sz="18" w:space="0" w:color="FFC000" w:themeColor="accent4"/>
          <w:right w:val="single" w:sz="8" w:space="0" w:color="FFC000" w:themeColor="accent4"/>
          <w:insideH w:val="nil"/>
          <w:insideV w:val="single" w:sz="8" w:space="0" w:color="FFC000"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FC000" w:themeColor="accent4"/>
          <w:left w:val="single" w:sz="8" w:space="0" w:color="FFC000" w:themeColor="accent4"/>
          <w:bottom w:val="single" w:sz="8" w:space="0" w:color="FFC000" w:themeColor="accent4"/>
          <w:right w:val="single" w:sz="8" w:space="0" w:color="FFC000" w:themeColor="accent4"/>
          <w:insideH w:val="nil"/>
          <w:insideV w:val="single" w:sz="8" w:space="0" w:color="FFC000"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tblStylePr w:type="band1Vert">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shd w:val="clear" w:color="auto" w:fill="FFEFC0" w:themeFill="accent4" w:themeFillTint="3F"/>
      </w:tcPr>
    </w:tblStylePr>
    <w:tblStylePr w:type="band1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insideV w:val="single" w:sz="8" w:space="0" w:color="FFC000" w:themeColor="accent4"/>
        </w:tcBorders>
        <w:shd w:val="clear" w:color="auto" w:fill="FFEFC0" w:themeFill="accent4" w:themeFillTint="3F"/>
      </w:tcPr>
    </w:tblStylePr>
    <w:tblStylePr w:type="band2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insideV w:val="single" w:sz="8" w:space="0" w:color="FFC000" w:themeColor="accent4"/>
        </w:tcBorders>
      </w:tcPr>
    </w:tblStylePr>
  </w:style>
  <w:style w:type="table" w:styleId="LiMausang-Nhnmanh5">
    <w:name w:val="Light Grid Accent 5"/>
    <w:basedOn w:val="BangThngthng"/>
    <w:uiPriority w:val="62"/>
    <w:semiHidden/>
    <w:unhideWhenUsed/>
    <w:rsid w:val="00336DF6"/>
    <w:pPr>
      <w:spacing w:after="0" w:line="240" w:lineRule="auto"/>
    </w:pPr>
    <w:tblPr>
      <w:tblStyleRowBandSize w:val="1"/>
      <w:tblStyleColBandSize w:val="1"/>
      <w:tblBorders>
        <w:top w:val="single" w:sz="8" w:space="0" w:color="4472C4" w:themeColor="accent5"/>
        <w:left w:val="single" w:sz="8" w:space="0" w:color="4472C4" w:themeColor="accent5"/>
        <w:bottom w:val="single" w:sz="8" w:space="0" w:color="4472C4" w:themeColor="accent5"/>
        <w:right w:val="single" w:sz="8" w:space="0" w:color="4472C4" w:themeColor="accent5"/>
        <w:insideH w:val="single" w:sz="8" w:space="0" w:color="4472C4" w:themeColor="accent5"/>
        <w:insideV w:val="single" w:sz="8" w:space="0" w:color="4472C4"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472C4" w:themeColor="accent5"/>
          <w:left w:val="single" w:sz="8" w:space="0" w:color="4472C4" w:themeColor="accent5"/>
          <w:bottom w:val="single" w:sz="18" w:space="0" w:color="4472C4" w:themeColor="accent5"/>
          <w:right w:val="single" w:sz="8" w:space="0" w:color="4472C4" w:themeColor="accent5"/>
          <w:insideH w:val="nil"/>
          <w:insideV w:val="single" w:sz="8" w:space="0" w:color="4472C4"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472C4" w:themeColor="accent5"/>
          <w:left w:val="single" w:sz="8" w:space="0" w:color="4472C4" w:themeColor="accent5"/>
          <w:bottom w:val="single" w:sz="8" w:space="0" w:color="4472C4" w:themeColor="accent5"/>
          <w:right w:val="single" w:sz="8" w:space="0" w:color="4472C4" w:themeColor="accent5"/>
          <w:insideH w:val="nil"/>
          <w:insideV w:val="single" w:sz="8" w:space="0" w:color="4472C4"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472C4" w:themeColor="accent5"/>
          <w:left w:val="single" w:sz="8" w:space="0" w:color="4472C4" w:themeColor="accent5"/>
          <w:bottom w:val="single" w:sz="8" w:space="0" w:color="4472C4" w:themeColor="accent5"/>
          <w:right w:val="single" w:sz="8" w:space="0" w:color="4472C4" w:themeColor="accent5"/>
        </w:tcBorders>
      </w:tcPr>
    </w:tblStylePr>
    <w:tblStylePr w:type="band1Vert">
      <w:tblPr/>
      <w:tcPr>
        <w:tcBorders>
          <w:top w:val="single" w:sz="8" w:space="0" w:color="4472C4" w:themeColor="accent5"/>
          <w:left w:val="single" w:sz="8" w:space="0" w:color="4472C4" w:themeColor="accent5"/>
          <w:bottom w:val="single" w:sz="8" w:space="0" w:color="4472C4" w:themeColor="accent5"/>
          <w:right w:val="single" w:sz="8" w:space="0" w:color="4472C4" w:themeColor="accent5"/>
        </w:tcBorders>
        <w:shd w:val="clear" w:color="auto" w:fill="D0DBF0" w:themeFill="accent5" w:themeFillTint="3F"/>
      </w:tcPr>
    </w:tblStylePr>
    <w:tblStylePr w:type="band1Horz">
      <w:tblPr/>
      <w:tcPr>
        <w:tcBorders>
          <w:top w:val="single" w:sz="8" w:space="0" w:color="4472C4" w:themeColor="accent5"/>
          <w:left w:val="single" w:sz="8" w:space="0" w:color="4472C4" w:themeColor="accent5"/>
          <w:bottom w:val="single" w:sz="8" w:space="0" w:color="4472C4" w:themeColor="accent5"/>
          <w:right w:val="single" w:sz="8" w:space="0" w:color="4472C4" w:themeColor="accent5"/>
          <w:insideV w:val="single" w:sz="8" w:space="0" w:color="4472C4" w:themeColor="accent5"/>
        </w:tcBorders>
        <w:shd w:val="clear" w:color="auto" w:fill="D0DBF0" w:themeFill="accent5" w:themeFillTint="3F"/>
      </w:tcPr>
    </w:tblStylePr>
    <w:tblStylePr w:type="band2Horz">
      <w:tblPr/>
      <w:tcPr>
        <w:tcBorders>
          <w:top w:val="single" w:sz="8" w:space="0" w:color="4472C4" w:themeColor="accent5"/>
          <w:left w:val="single" w:sz="8" w:space="0" w:color="4472C4" w:themeColor="accent5"/>
          <w:bottom w:val="single" w:sz="8" w:space="0" w:color="4472C4" w:themeColor="accent5"/>
          <w:right w:val="single" w:sz="8" w:space="0" w:color="4472C4" w:themeColor="accent5"/>
          <w:insideV w:val="single" w:sz="8" w:space="0" w:color="4472C4" w:themeColor="accent5"/>
        </w:tcBorders>
      </w:tcPr>
    </w:tblStylePr>
  </w:style>
  <w:style w:type="table" w:styleId="LiMausang-Nhnmanh6">
    <w:name w:val="Light Grid Accent 6"/>
    <w:basedOn w:val="BangThngthng"/>
    <w:uiPriority w:val="62"/>
    <w:semiHidden/>
    <w:unhideWhenUsed/>
    <w:rsid w:val="00336DF6"/>
    <w:pPr>
      <w:spacing w:after="0" w:line="240" w:lineRule="auto"/>
    </w:pPr>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insideH w:val="single" w:sz="8" w:space="0" w:color="70AD47" w:themeColor="accent6"/>
        <w:insideV w:val="single" w:sz="8" w:space="0" w:color="70AD47"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70AD47" w:themeColor="accent6"/>
          <w:left w:val="single" w:sz="8" w:space="0" w:color="70AD47" w:themeColor="accent6"/>
          <w:bottom w:val="single" w:sz="18" w:space="0" w:color="70AD47" w:themeColor="accent6"/>
          <w:right w:val="single" w:sz="8" w:space="0" w:color="70AD47" w:themeColor="accent6"/>
          <w:insideH w:val="nil"/>
          <w:insideV w:val="single" w:sz="8" w:space="0" w:color="70AD47"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70AD47" w:themeColor="accent6"/>
          <w:left w:val="single" w:sz="8" w:space="0" w:color="70AD47" w:themeColor="accent6"/>
          <w:bottom w:val="single" w:sz="8" w:space="0" w:color="70AD47" w:themeColor="accent6"/>
          <w:right w:val="single" w:sz="8" w:space="0" w:color="70AD47" w:themeColor="accent6"/>
          <w:insideH w:val="nil"/>
          <w:insideV w:val="single" w:sz="8" w:space="0" w:color="70AD47"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tblStylePr w:type="band1Vert">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shd w:val="clear" w:color="auto" w:fill="DBEBD0" w:themeFill="accent6" w:themeFillTint="3F"/>
      </w:tcPr>
    </w:tblStylePr>
    <w:tblStylePr w:type="band1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insideV w:val="single" w:sz="8" w:space="0" w:color="70AD47" w:themeColor="accent6"/>
        </w:tcBorders>
        <w:shd w:val="clear" w:color="auto" w:fill="DBEBD0" w:themeFill="accent6" w:themeFillTint="3F"/>
      </w:tcPr>
    </w:tblStylePr>
    <w:tblStylePr w:type="band2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insideV w:val="single" w:sz="8" w:space="0" w:color="70AD47" w:themeColor="accent6"/>
        </w:tcBorders>
      </w:tcPr>
    </w:tblStylePr>
  </w:style>
  <w:style w:type="table" w:styleId="DanhsachMausang">
    <w:name w:val="Light List"/>
    <w:basedOn w:val="BangThngthng"/>
    <w:uiPriority w:val="61"/>
    <w:semiHidden/>
    <w:unhideWhenUsed/>
    <w:rsid w:val="00336DF6"/>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DanhsachMausang-Nhnmanh1">
    <w:name w:val="Light List Accent 1"/>
    <w:basedOn w:val="BangThngthng"/>
    <w:uiPriority w:val="61"/>
    <w:semiHidden/>
    <w:unhideWhenUsed/>
    <w:rsid w:val="00336DF6"/>
    <w:pPr>
      <w:spacing w:after="0" w:line="240" w:lineRule="auto"/>
    </w:pPr>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tblBorders>
    </w:tblPr>
    <w:tblStylePr w:type="firstRow">
      <w:pPr>
        <w:spacing w:before="0" w:after="0" w:line="240" w:lineRule="auto"/>
      </w:pPr>
      <w:rPr>
        <w:b/>
        <w:bCs/>
        <w:color w:val="FFFFFF" w:themeColor="background1"/>
      </w:rPr>
      <w:tblPr/>
      <w:tcPr>
        <w:shd w:val="clear" w:color="auto" w:fill="5B9BD5" w:themeFill="accent1"/>
      </w:tcPr>
    </w:tblStylePr>
    <w:tblStylePr w:type="lastRow">
      <w:pPr>
        <w:spacing w:before="0" w:after="0" w:line="240" w:lineRule="auto"/>
      </w:pPr>
      <w:rPr>
        <w:b/>
        <w:bCs/>
      </w:rPr>
      <w:tblPr/>
      <w:tcPr>
        <w:tcBorders>
          <w:top w:val="double" w:sz="6" w:space="0" w:color="5B9BD5" w:themeColor="accent1"/>
          <w:left w:val="single" w:sz="8" w:space="0" w:color="5B9BD5" w:themeColor="accent1"/>
          <w:bottom w:val="single" w:sz="8" w:space="0" w:color="5B9BD5" w:themeColor="accent1"/>
          <w:right w:val="single" w:sz="8" w:space="0" w:color="5B9BD5" w:themeColor="accent1"/>
        </w:tcBorders>
      </w:tcPr>
    </w:tblStylePr>
    <w:tblStylePr w:type="firstCol">
      <w:rPr>
        <w:b/>
        <w:bCs/>
      </w:rPr>
    </w:tblStylePr>
    <w:tblStylePr w:type="lastCol">
      <w:rPr>
        <w:b/>
        <w:bCs/>
      </w:rPr>
    </w:tblStylePr>
    <w:tblStylePr w:type="band1Vert">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tblStylePr w:type="band1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style>
  <w:style w:type="table" w:styleId="DanhsachMausang-Nhnmanh2">
    <w:name w:val="Light List Accent 2"/>
    <w:basedOn w:val="BangThngthng"/>
    <w:uiPriority w:val="61"/>
    <w:semiHidden/>
    <w:unhideWhenUsed/>
    <w:rsid w:val="00336DF6"/>
    <w:pPr>
      <w:spacing w:after="0" w:line="240" w:lineRule="auto"/>
    </w:pPr>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tblBorders>
    </w:tblPr>
    <w:tblStylePr w:type="firstRow">
      <w:pPr>
        <w:spacing w:before="0" w:after="0" w:line="240" w:lineRule="auto"/>
      </w:pPr>
      <w:rPr>
        <w:b/>
        <w:bCs/>
        <w:color w:val="FFFFFF" w:themeColor="background1"/>
      </w:rPr>
      <w:tblPr/>
      <w:tcPr>
        <w:shd w:val="clear" w:color="auto" w:fill="ED7D31" w:themeFill="accent2"/>
      </w:tcPr>
    </w:tblStylePr>
    <w:tblStylePr w:type="lastRow">
      <w:pPr>
        <w:spacing w:before="0" w:after="0" w:line="240" w:lineRule="auto"/>
      </w:pPr>
      <w:rPr>
        <w:b/>
        <w:bCs/>
      </w:rPr>
      <w:tblPr/>
      <w:tcPr>
        <w:tcBorders>
          <w:top w:val="double" w:sz="6" w:space="0" w:color="ED7D31" w:themeColor="accent2"/>
          <w:left w:val="single" w:sz="8" w:space="0" w:color="ED7D31" w:themeColor="accent2"/>
          <w:bottom w:val="single" w:sz="8" w:space="0" w:color="ED7D31" w:themeColor="accent2"/>
          <w:right w:val="single" w:sz="8" w:space="0" w:color="ED7D31" w:themeColor="accent2"/>
        </w:tcBorders>
      </w:tcPr>
    </w:tblStylePr>
    <w:tblStylePr w:type="firstCol">
      <w:rPr>
        <w:b/>
        <w:bCs/>
      </w:rPr>
    </w:tblStylePr>
    <w:tblStylePr w:type="lastCol">
      <w:rPr>
        <w:b/>
        <w:bCs/>
      </w:rPr>
    </w:tblStylePr>
    <w:tblStylePr w:type="band1Vert">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tblStylePr w:type="band1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style>
  <w:style w:type="table" w:styleId="DanhsachMausang-Nhnmanh3">
    <w:name w:val="Light List Accent 3"/>
    <w:basedOn w:val="BangThngthng"/>
    <w:uiPriority w:val="61"/>
    <w:semiHidden/>
    <w:unhideWhenUsed/>
    <w:rsid w:val="00336DF6"/>
    <w:pPr>
      <w:spacing w:after="0" w:line="240" w:lineRule="auto"/>
    </w:p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tblBorders>
    </w:tblPr>
    <w:tblStylePr w:type="firstRow">
      <w:pPr>
        <w:spacing w:before="0" w:after="0" w:line="240" w:lineRule="auto"/>
      </w:pPr>
      <w:rPr>
        <w:b/>
        <w:bCs/>
        <w:color w:val="FFFFFF" w:themeColor="background1"/>
      </w:rPr>
      <w:tblPr/>
      <w:tcPr>
        <w:shd w:val="clear" w:color="auto" w:fill="A5A5A5" w:themeFill="accent3"/>
      </w:tcPr>
    </w:tblStylePr>
    <w:tblStylePr w:type="lastRow">
      <w:pPr>
        <w:spacing w:before="0" w:after="0" w:line="240" w:lineRule="auto"/>
      </w:pPr>
      <w:rPr>
        <w:b/>
        <w:bCs/>
      </w:rPr>
      <w:tblPr/>
      <w:tcPr>
        <w:tcBorders>
          <w:top w:val="double" w:sz="6" w:space="0" w:color="A5A5A5" w:themeColor="accent3"/>
          <w:left w:val="single" w:sz="8" w:space="0" w:color="A5A5A5" w:themeColor="accent3"/>
          <w:bottom w:val="single" w:sz="8" w:space="0" w:color="A5A5A5" w:themeColor="accent3"/>
          <w:right w:val="single" w:sz="8" w:space="0" w:color="A5A5A5" w:themeColor="accent3"/>
        </w:tcBorders>
      </w:tcPr>
    </w:tblStylePr>
    <w:tblStylePr w:type="firstCol">
      <w:rPr>
        <w:b/>
        <w:bCs/>
      </w:rPr>
    </w:tblStylePr>
    <w:tblStylePr w:type="lastCol">
      <w:rPr>
        <w:b/>
        <w:bCs/>
      </w:rPr>
    </w:tblStylePr>
    <w:tblStylePr w:type="band1Vert">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tblStylePr w:type="band1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style>
  <w:style w:type="table" w:styleId="DanhsachMausang-Nhnmanh4">
    <w:name w:val="Light List Accent 4"/>
    <w:basedOn w:val="BangThngthng"/>
    <w:uiPriority w:val="61"/>
    <w:semiHidden/>
    <w:unhideWhenUsed/>
    <w:rsid w:val="00336DF6"/>
    <w:pPr>
      <w:spacing w:after="0" w:line="240" w:lineRule="auto"/>
    </w:p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tblBorders>
    </w:tblPr>
    <w:tblStylePr w:type="firstRow">
      <w:pPr>
        <w:spacing w:before="0" w:after="0" w:line="240" w:lineRule="auto"/>
      </w:pPr>
      <w:rPr>
        <w:b/>
        <w:bCs/>
        <w:color w:val="FFFFFF" w:themeColor="background1"/>
      </w:rPr>
      <w:tblPr/>
      <w:tcPr>
        <w:shd w:val="clear" w:color="auto" w:fill="FFC000" w:themeFill="accent4"/>
      </w:tcPr>
    </w:tblStylePr>
    <w:tblStylePr w:type="lastRow">
      <w:pPr>
        <w:spacing w:before="0" w:after="0" w:line="240" w:lineRule="auto"/>
      </w:pPr>
      <w:rPr>
        <w:b/>
        <w:bCs/>
      </w:rPr>
      <w:tblPr/>
      <w:tcPr>
        <w:tcBorders>
          <w:top w:val="double" w:sz="6" w:space="0" w:color="FFC000" w:themeColor="accent4"/>
          <w:left w:val="single" w:sz="8" w:space="0" w:color="FFC000" w:themeColor="accent4"/>
          <w:bottom w:val="single" w:sz="8" w:space="0" w:color="FFC000" w:themeColor="accent4"/>
          <w:right w:val="single" w:sz="8" w:space="0" w:color="FFC000" w:themeColor="accent4"/>
        </w:tcBorders>
      </w:tcPr>
    </w:tblStylePr>
    <w:tblStylePr w:type="firstCol">
      <w:rPr>
        <w:b/>
        <w:bCs/>
      </w:rPr>
    </w:tblStylePr>
    <w:tblStylePr w:type="lastCol">
      <w:rPr>
        <w:b/>
        <w:bCs/>
      </w:rPr>
    </w:tblStylePr>
    <w:tblStylePr w:type="band1Vert">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tblStylePr w:type="band1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style>
  <w:style w:type="table" w:styleId="DanhsachMausang-Nhnmanh5">
    <w:name w:val="Light List Accent 5"/>
    <w:basedOn w:val="BangThngthng"/>
    <w:uiPriority w:val="61"/>
    <w:semiHidden/>
    <w:unhideWhenUsed/>
    <w:rsid w:val="00336DF6"/>
    <w:pPr>
      <w:spacing w:after="0" w:line="240" w:lineRule="auto"/>
    </w:pPr>
    <w:tblPr>
      <w:tblStyleRowBandSize w:val="1"/>
      <w:tblStyleColBandSize w:val="1"/>
      <w:tblBorders>
        <w:top w:val="single" w:sz="8" w:space="0" w:color="4472C4" w:themeColor="accent5"/>
        <w:left w:val="single" w:sz="8" w:space="0" w:color="4472C4" w:themeColor="accent5"/>
        <w:bottom w:val="single" w:sz="8" w:space="0" w:color="4472C4" w:themeColor="accent5"/>
        <w:right w:val="single" w:sz="8" w:space="0" w:color="4472C4" w:themeColor="accent5"/>
      </w:tblBorders>
    </w:tblPr>
    <w:tblStylePr w:type="firstRow">
      <w:pPr>
        <w:spacing w:before="0" w:after="0" w:line="240" w:lineRule="auto"/>
      </w:pPr>
      <w:rPr>
        <w:b/>
        <w:bCs/>
        <w:color w:val="FFFFFF" w:themeColor="background1"/>
      </w:rPr>
      <w:tblPr/>
      <w:tcPr>
        <w:shd w:val="clear" w:color="auto" w:fill="4472C4" w:themeFill="accent5"/>
      </w:tcPr>
    </w:tblStylePr>
    <w:tblStylePr w:type="lastRow">
      <w:pPr>
        <w:spacing w:before="0" w:after="0" w:line="240" w:lineRule="auto"/>
      </w:pPr>
      <w:rPr>
        <w:b/>
        <w:bCs/>
      </w:rPr>
      <w:tblPr/>
      <w:tcPr>
        <w:tcBorders>
          <w:top w:val="double" w:sz="6" w:space="0" w:color="4472C4" w:themeColor="accent5"/>
          <w:left w:val="single" w:sz="8" w:space="0" w:color="4472C4" w:themeColor="accent5"/>
          <w:bottom w:val="single" w:sz="8" w:space="0" w:color="4472C4" w:themeColor="accent5"/>
          <w:right w:val="single" w:sz="8" w:space="0" w:color="4472C4" w:themeColor="accent5"/>
        </w:tcBorders>
      </w:tcPr>
    </w:tblStylePr>
    <w:tblStylePr w:type="firstCol">
      <w:rPr>
        <w:b/>
        <w:bCs/>
      </w:rPr>
    </w:tblStylePr>
    <w:tblStylePr w:type="lastCol">
      <w:rPr>
        <w:b/>
        <w:bCs/>
      </w:rPr>
    </w:tblStylePr>
    <w:tblStylePr w:type="band1Vert">
      <w:tblPr/>
      <w:tcPr>
        <w:tcBorders>
          <w:top w:val="single" w:sz="8" w:space="0" w:color="4472C4" w:themeColor="accent5"/>
          <w:left w:val="single" w:sz="8" w:space="0" w:color="4472C4" w:themeColor="accent5"/>
          <w:bottom w:val="single" w:sz="8" w:space="0" w:color="4472C4" w:themeColor="accent5"/>
          <w:right w:val="single" w:sz="8" w:space="0" w:color="4472C4" w:themeColor="accent5"/>
        </w:tcBorders>
      </w:tcPr>
    </w:tblStylePr>
    <w:tblStylePr w:type="band1Horz">
      <w:tblPr/>
      <w:tcPr>
        <w:tcBorders>
          <w:top w:val="single" w:sz="8" w:space="0" w:color="4472C4" w:themeColor="accent5"/>
          <w:left w:val="single" w:sz="8" w:space="0" w:color="4472C4" w:themeColor="accent5"/>
          <w:bottom w:val="single" w:sz="8" w:space="0" w:color="4472C4" w:themeColor="accent5"/>
          <w:right w:val="single" w:sz="8" w:space="0" w:color="4472C4" w:themeColor="accent5"/>
        </w:tcBorders>
      </w:tcPr>
    </w:tblStylePr>
  </w:style>
  <w:style w:type="table" w:styleId="DanhsachMausang-Nhnmanh6">
    <w:name w:val="Light List Accent 6"/>
    <w:basedOn w:val="BangThngthng"/>
    <w:uiPriority w:val="61"/>
    <w:semiHidden/>
    <w:unhideWhenUsed/>
    <w:rsid w:val="00336DF6"/>
    <w:pPr>
      <w:spacing w:after="0" w:line="240" w:lineRule="auto"/>
    </w:pPr>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tblBorders>
    </w:tblPr>
    <w:tblStylePr w:type="firstRow">
      <w:pPr>
        <w:spacing w:before="0" w:after="0" w:line="240" w:lineRule="auto"/>
      </w:pPr>
      <w:rPr>
        <w:b/>
        <w:bCs/>
        <w:color w:val="FFFFFF" w:themeColor="background1"/>
      </w:rPr>
      <w:tblPr/>
      <w:tcPr>
        <w:shd w:val="clear" w:color="auto" w:fill="70AD47" w:themeFill="accent6"/>
      </w:tcPr>
    </w:tblStylePr>
    <w:tblStylePr w:type="lastRow">
      <w:pPr>
        <w:spacing w:before="0" w:after="0" w:line="240" w:lineRule="auto"/>
      </w:pPr>
      <w:rPr>
        <w:b/>
        <w:bCs/>
      </w:rPr>
      <w:tblPr/>
      <w:tcPr>
        <w:tcBorders>
          <w:top w:val="double" w:sz="6" w:space="0" w:color="70AD47" w:themeColor="accent6"/>
          <w:left w:val="single" w:sz="8" w:space="0" w:color="70AD47" w:themeColor="accent6"/>
          <w:bottom w:val="single" w:sz="8" w:space="0" w:color="70AD47" w:themeColor="accent6"/>
          <w:right w:val="single" w:sz="8" w:space="0" w:color="70AD47" w:themeColor="accent6"/>
        </w:tcBorders>
      </w:tcPr>
    </w:tblStylePr>
    <w:tblStylePr w:type="firstCol">
      <w:rPr>
        <w:b/>
        <w:bCs/>
      </w:rPr>
    </w:tblStylePr>
    <w:tblStylePr w:type="lastCol">
      <w:rPr>
        <w:b/>
        <w:bCs/>
      </w:rPr>
    </w:tblStylePr>
    <w:tblStylePr w:type="band1Vert">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tblStylePr w:type="band1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style>
  <w:style w:type="table" w:styleId="TnnMausang">
    <w:name w:val="Light Shading"/>
    <w:basedOn w:val="BangThngthng"/>
    <w:uiPriority w:val="60"/>
    <w:semiHidden/>
    <w:unhideWhenUsed/>
    <w:rsid w:val="00336DF6"/>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TnnMausang-Nhnmanh1">
    <w:name w:val="Light Shading Accent 1"/>
    <w:basedOn w:val="BangThngthng"/>
    <w:uiPriority w:val="60"/>
    <w:semiHidden/>
    <w:unhideWhenUsed/>
    <w:rsid w:val="00336DF6"/>
    <w:pPr>
      <w:spacing w:after="0" w:line="240" w:lineRule="auto"/>
    </w:pPr>
    <w:rPr>
      <w:color w:val="2E74B5" w:themeColor="accent1" w:themeShade="BF"/>
    </w:rPr>
    <w:tblPr>
      <w:tblStyleRowBandSize w:val="1"/>
      <w:tblStyleColBandSize w:val="1"/>
      <w:tblBorders>
        <w:top w:val="single" w:sz="8" w:space="0" w:color="5B9BD5" w:themeColor="accent1"/>
        <w:bottom w:val="single" w:sz="8" w:space="0" w:color="5B9BD5" w:themeColor="accent1"/>
      </w:tblBorders>
    </w:tblPr>
    <w:tblStylePr w:type="firstRow">
      <w:pPr>
        <w:spacing w:before="0" w:after="0" w:line="240" w:lineRule="auto"/>
      </w:pPr>
      <w:rPr>
        <w:b/>
        <w:bCs/>
      </w:rPr>
      <w:tblPr/>
      <w:tcPr>
        <w:tcBorders>
          <w:top w:val="single" w:sz="8" w:space="0" w:color="5B9BD5" w:themeColor="accent1"/>
          <w:left w:val="nil"/>
          <w:bottom w:val="single" w:sz="8" w:space="0" w:color="5B9BD5" w:themeColor="accent1"/>
          <w:right w:val="nil"/>
          <w:insideH w:val="nil"/>
          <w:insideV w:val="nil"/>
        </w:tcBorders>
      </w:tcPr>
    </w:tblStylePr>
    <w:tblStylePr w:type="lastRow">
      <w:pPr>
        <w:spacing w:before="0" w:after="0" w:line="240" w:lineRule="auto"/>
      </w:pPr>
      <w:rPr>
        <w:b/>
        <w:bCs/>
      </w:rPr>
      <w:tblPr/>
      <w:tcPr>
        <w:tcBorders>
          <w:top w:val="single" w:sz="8" w:space="0" w:color="5B9BD5" w:themeColor="accent1"/>
          <w:left w:val="nil"/>
          <w:bottom w:val="single" w:sz="8" w:space="0" w:color="5B9BD5"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6E6F4" w:themeFill="accent1" w:themeFillTint="3F"/>
      </w:tcPr>
    </w:tblStylePr>
    <w:tblStylePr w:type="band1Horz">
      <w:tblPr/>
      <w:tcPr>
        <w:tcBorders>
          <w:left w:val="nil"/>
          <w:right w:val="nil"/>
          <w:insideH w:val="nil"/>
          <w:insideV w:val="nil"/>
        </w:tcBorders>
        <w:shd w:val="clear" w:color="auto" w:fill="D6E6F4" w:themeFill="accent1" w:themeFillTint="3F"/>
      </w:tcPr>
    </w:tblStylePr>
  </w:style>
  <w:style w:type="table" w:styleId="TnnMausang-Nhnmanh2">
    <w:name w:val="Light Shading Accent 2"/>
    <w:basedOn w:val="BangThngthng"/>
    <w:uiPriority w:val="60"/>
    <w:semiHidden/>
    <w:unhideWhenUsed/>
    <w:rsid w:val="00336DF6"/>
    <w:pPr>
      <w:spacing w:after="0" w:line="240" w:lineRule="auto"/>
    </w:pPr>
    <w:rPr>
      <w:color w:val="C45911" w:themeColor="accent2" w:themeShade="BF"/>
    </w:rPr>
    <w:tblPr>
      <w:tblStyleRowBandSize w:val="1"/>
      <w:tblStyleColBandSize w:val="1"/>
      <w:tblBorders>
        <w:top w:val="single" w:sz="8" w:space="0" w:color="ED7D31" w:themeColor="accent2"/>
        <w:bottom w:val="single" w:sz="8" w:space="0" w:color="ED7D31" w:themeColor="accent2"/>
      </w:tblBorders>
    </w:tblPr>
    <w:tblStylePr w:type="firstRow">
      <w:pPr>
        <w:spacing w:before="0" w:after="0" w:line="240" w:lineRule="auto"/>
      </w:pPr>
      <w:rPr>
        <w:b/>
        <w:bCs/>
      </w:rPr>
      <w:tblPr/>
      <w:tcPr>
        <w:tcBorders>
          <w:top w:val="single" w:sz="8" w:space="0" w:color="ED7D31" w:themeColor="accent2"/>
          <w:left w:val="nil"/>
          <w:bottom w:val="single" w:sz="8" w:space="0" w:color="ED7D31" w:themeColor="accent2"/>
          <w:right w:val="nil"/>
          <w:insideH w:val="nil"/>
          <w:insideV w:val="nil"/>
        </w:tcBorders>
      </w:tcPr>
    </w:tblStylePr>
    <w:tblStylePr w:type="lastRow">
      <w:pPr>
        <w:spacing w:before="0" w:after="0" w:line="240" w:lineRule="auto"/>
      </w:pPr>
      <w:rPr>
        <w:b/>
        <w:bCs/>
      </w:rPr>
      <w:tblPr/>
      <w:tcPr>
        <w:tcBorders>
          <w:top w:val="single" w:sz="8" w:space="0" w:color="ED7D31" w:themeColor="accent2"/>
          <w:left w:val="nil"/>
          <w:bottom w:val="single" w:sz="8" w:space="0" w:color="ED7D31"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ADECB" w:themeFill="accent2" w:themeFillTint="3F"/>
      </w:tcPr>
    </w:tblStylePr>
    <w:tblStylePr w:type="band1Horz">
      <w:tblPr/>
      <w:tcPr>
        <w:tcBorders>
          <w:left w:val="nil"/>
          <w:right w:val="nil"/>
          <w:insideH w:val="nil"/>
          <w:insideV w:val="nil"/>
        </w:tcBorders>
        <w:shd w:val="clear" w:color="auto" w:fill="FADECB" w:themeFill="accent2" w:themeFillTint="3F"/>
      </w:tcPr>
    </w:tblStylePr>
  </w:style>
  <w:style w:type="table" w:styleId="TnnMausang-Nhnmanh3">
    <w:name w:val="Light Shading Accent 3"/>
    <w:basedOn w:val="BangThngthng"/>
    <w:uiPriority w:val="60"/>
    <w:semiHidden/>
    <w:unhideWhenUsed/>
    <w:rsid w:val="00336DF6"/>
    <w:pPr>
      <w:spacing w:after="0" w:line="240" w:lineRule="auto"/>
    </w:pPr>
    <w:rPr>
      <w:color w:val="7B7B7B" w:themeColor="accent3" w:themeShade="BF"/>
    </w:rPr>
    <w:tblPr>
      <w:tblStyleRowBandSize w:val="1"/>
      <w:tblStyleColBandSize w:val="1"/>
      <w:tblBorders>
        <w:top w:val="single" w:sz="8" w:space="0" w:color="A5A5A5" w:themeColor="accent3"/>
        <w:bottom w:val="single" w:sz="8" w:space="0" w:color="A5A5A5" w:themeColor="accent3"/>
      </w:tblBorders>
    </w:tblPr>
    <w:tblStylePr w:type="firstRow">
      <w:pPr>
        <w:spacing w:before="0" w:after="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lastRow">
      <w:pPr>
        <w:spacing w:before="0" w:after="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8E8E8" w:themeFill="accent3" w:themeFillTint="3F"/>
      </w:tcPr>
    </w:tblStylePr>
    <w:tblStylePr w:type="band1Horz">
      <w:tblPr/>
      <w:tcPr>
        <w:tcBorders>
          <w:left w:val="nil"/>
          <w:right w:val="nil"/>
          <w:insideH w:val="nil"/>
          <w:insideV w:val="nil"/>
        </w:tcBorders>
        <w:shd w:val="clear" w:color="auto" w:fill="E8E8E8" w:themeFill="accent3" w:themeFillTint="3F"/>
      </w:tcPr>
    </w:tblStylePr>
  </w:style>
  <w:style w:type="table" w:styleId="TnnMausang-Nhnmanh4">
    <w:name w:val="Light Shading Accent 4"/>
    <w:basedOn w:val="BangThngthng"/>
    <w:uiPriority w:val="60"/>
    <w:semiHidden/>
    <w:unhideWhenUsed/>
    <w:rsid w:val="00336DF6"/>
    <w:pPr>
      <w:spacing w:after="0" w:line="240" w:lineRule="auto"/>
    </w:pPr>
    <w:rPr>
      <w:color w:val="BF8F00" w:themeColor="accent4" w:themeShade="BF"/>
    </w:rPr>
    <w:tblPr>
      <w:tblStyleRowBandSize w:val="1"/>
      <w:tblStyleColBandSize w:val="1"/>
      <w:tblBorders>
        <w:top w:val="single" w:sz="8" w:space="0" w:color="FFC000" w:themeColor="accent4"/>
        <w:bottom w:val="single" w:sz="8" w:space="0" w:color="FFC000" w:themeColor="accent4"/>
      </w:tblBorders>
    </w:tblPr>
    <w:tblStylePr w:type="firstRow">
      <w:pPr>
        <w:spacing w:before="0" w:after="0" w:line="240" w:lineRule="auto"/>
      </w:pPr>
      <w:rPr>
        <w:b/>
        <w:bCs/>
      </w:rPr>
      <w:tblPr/>
      <w:tcPr>
        <w:tcBorders>
          <w:top w:val="single" w:sz="8" w:space="0" w:color="FFC000" w:themeColor="accent4"/>
          <w:left w:val="nil"/>
          <w:bottom w:val="single" w:sz="8" w:space="0" w:color="FFC000" w:themeColor="accent4"/>
          <w:right w:val="nil"/>
          <w:insideH w:val="nil"/>
          <w:insideV w:val="nil"/>
        </w:tcBorders>
      </w:tcPr>
    </w:tblStylePr>
    <w:tblStylePr w:type="lastRow">
      <w:pPr>
        <w:spacing w:before="0" w:after="0" w:line="240" w:lineRule="auto"/>
      </w:pPr>
      <w:rPr>
        <w:b/>
        <w:bCs/>
      </w:rPr>
      <w:tblPr/>
      <w:tcPr>
        <w:tcBorders>
          <w:top w:val="single" w:sz="8" w:space="0" w:color="FFC000" w:themeColor="accent4"/>
          <w:left w:val="nil"/>
          <w:bottom w:val="single" w:sz="8" w:space="0" w:color="FFC000"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FEFC0" w:themeFill="accent4" w:themeFillTint="3F"/>
      </w:tcPr>
    </w:tblStylePr>
    <w:tblStylePr w:type="band1Horz">
      <w:tblPr/>
      <w:tcPr>
        <w:tcBorders>
          <w:left w:val="nil"/>
          <w:right w:val="nil"/>
          <w:insideH w:val="nil"/>
          <w:insideV w:val="nil"/>
        </w:tcBorders>
        <w:shd w:val="clear" w:color="auto" w:fill="FFEFC0" w:themeFill="accent4" w:themeFillTint="3F"/>
      </w:tcPr>
    </w:tblStylePr>
  </w:style>
  <w:style w:type="table" w:styleId="TnnMausang-Nhnmanh5">
    <w:name w:val="Light Shading Accent 5"/>
    <w:basedOn w:val="BangThngthng"/>
    <w:uiPriority w:val="60"/>
    <w:semiHidden/>
    <w:unhideWhenUsed/>
    <w:rsid w:val="00336DF6"/>
    <w:pPr>
      <w:spacing w:after="0" w:line="240" w:lineRule="auto"/>
    </w:pPr>
    <w:rPr>
      <w:color w:val="2F5496" w:themeColor="accent5" w:themeShade="BF"/>
    </w:rPr>
    <w:tblPr>
      <w:tblStyleRowBandSize w:val="1"/>
      <w:tblStyleColBandSize w:val="1"/>
      <w:tblBorders>
        <w:top w:val="single" w:sz="8" w:space="0" w:color="4472C4" w:themeColor="accent5"/>
        <w:bottom w:val="single" w:sz="8" w:space="0" w:color="4472C4" w:themeColor="accent5"/>
      </w:tblBorders>
    </w:tblPr>
    <w:tblStylePr w:type="fir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la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left w:val="nil"/>
          <w:right w:val="nil"/>
          <w:insideH w:val="nil"/>
          <w:insideV w:val="nil"/>
        </w:tcBorders>
        <w:shd w:val="clear" w:color="auto" w:fill="D0DBF0" w:themeFill="accent5" w:themeFillTint="3F"/>
      </w:tcPr>
    </w:tblStylePr>
  </w:style>
  <w:style w:type="table" w:styleId="TnnMausang-Nhnmanh6">
    <w:name w:val="Light Shading Accent 6"/>
    <w:basedOn w:val="BangThngthng"/>
    <w:uiPriority w:val="60"/>
    <w:semiHidden/>
    <w:unhideWhenUsed/>
    <w:rsid w:val="00336DF6"/>
    <w:pPr>
      <w:spacing w:after="0" w:line="240" w:lineRule="auto"/>
    </w:pPr>
    <w:rPr>
      <w:color w:val="538135" w:themeColor="accent6" w:themeShade="BF"/>
    </w:rPr>
    <w:tblPr>
      <w:tblStyleRowBandSize w:val="1"/>
      <w:tblStyleColBandSize w:val="1"/>
      <w:tblBorders>
        <w:top w:val="single" w:sz="8" w:space="0" w:color="70AD47" w:themeColor="accent6"/>
        <w:bottom w:val="single" w:sz="8" w:space="0" w:color="70AD47" w:themeColor="accent6"/>
      </w:tblBorders>
    </w:tblPr>
    <w:tblStylePr w:type="firstRow">
      <w:pPr>
        <w:spacing w:before="0" w:after="0" w:line="240" w:lineRule="auto"/>
      </w:pPr>
      <w:rPr>
        <w:b/>
        <w:bCs/>
      </w:rPr>
      <w:tblPr/>
      <w:tcPr>
        <w:tcBorders>
          <w:top w:val="single" w:sz="8" w:space="0" w:color="70AD47" w:themeColor="accent6"/>
          <w:left w:val="nil"/>
          <w:bottom w:val="single" w:sz="8" w:space="0" w:color="70AD47" w:themeColor="accent6"/>
          <w:right w:val="nil"/>
          <w:insideH w:val="nil"/>
          <w:insideV w:val="nil"/>
        </w:tcBorders>
      </w:tcPr>
    </w:tblStylePr>
    <w:tblStylePr w:type="lastRow">
      <w:pPr>
        <w:spacing w:before="0" w:after="0" w:line="240" w:lineRule="auto"/>
      </w:pPr>
      <w:rPr>
        <w:b/>
        <w:bCs/>
      </w:rPr>
      <w:tblPr/>
      <w:tcPr>
        <w:tcBorders>
          <w:top w:val="single" w:sz="8" w:space="0" w:color="70AD47" w:themeColor="accent6"/>
          <w:left w:val="nil"/>
          <w:bottom w:val="single" w:sz="8" w:space="0" w:color="70AD47"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BEBD0" w:themeFill="accent6" w:themeFillTint="3F"/>
      </w:tcPr>
    </w:tblStylePr>
    <w:tblStylePr w:type="band1Horz">
      <w:tblPr/>
      <w:tcPr>
        <w:tcBorders>
          <w:left w:val="nil"/>
          <w:right w:val="nil"/>
          <w:insideH w:val="nil"/>
          <w:insideV w:val="nil"/>
        </w:tcBorders>
        <w:shd w:val="clear" w:color="auto" w:fill="DBEBD0" w:themeFill="accent6" w:themeFillTint="3F"/>
      </w:tcPr>
    </w:tblStylePr>
  </w:style>
  <w:style w:type="character" w:styleId="SDong">
    <w:name w:val="line number"/>
    <w:basedOn w:val="Phngmcinhcuaoanvn"/>
    <w:uiPriority w:val="99"/>
    <w:semiHidden/>
    <w:unhideWhenUsed/>
    <w:rsid w:val="00336DF6"/>
  </w:style>
  <w:style w:type="paragraph" w:styleId="Danhsach">
    <w:name w:val="List"/>
    <w:basedOn w:val="Binhthng"/>
    <w:uiPriority w:val="99"/>
    <w:semiHidden/>
    <w:unhideWhenUsed/>
    <w:rsid w:val="00336DF6"/>
    <w:pPr>
      <w:ind w:left="360" w:hanging="360"/>
      <w:contextualSpacing/>
    </w:pPr>
  </w:style>
  <w:style w:type="paragraph" w:styleId="Danhsach2">
    <w:name w:val="List 2"/>
    <w:basedOn w:val="Binhthng"/>
    <w:uiPriority w:val="99"/>
    <w:semiHidden/>
    <w:unhideWhenUsed/>
    <w:rsid w:val="00336DF6"/>
    <w:pPr>
      <w:ind w:left="720" w:hanging="360"/>
      <w:contextualSpacing/>
    </w:pPr>
  </w:style>
  <w:style w:type="paragraph" w:styleId="Danhsach3">
    <w:name w:val="List 3"/>
    <w:basedOn w:val="Binhthng"/>
    <w:uiPriority w:val="99"/>
    <w:semiHidden/>
    <w:unhideWhenUsed/>
    <w:rsid w:val="00336DF6"/>
    <w:pPr>
      <w:ind w:left="1080" w:hanging="360"/>
      <w:contextualSpacing/>
    </w:pPr>
  </w:style>
  <w:style w:type="paragraph" w:styleId="Danhsach4">
    <w:name w:val="List 4"/>
    <w:basedOn w:val="Binhthng"/>
    <w:uiPriority w:val="99"/>
    <w:semiHidden/>
    <w:unhideWhenUsed/>
    <w:rsid w:val="00336DF6"/>
    <w:pPr>
      <w:ind w:left="1440" w:hanging="360"/>
      <w:contextualSpacing/>
    </w:pPr>
  </w:style>
  <w:style w:type="paragraph" w:styleId="Danhsach5">
    <w:name w:val="List 5"/>
    <w:basedOn w:val="Binhthng"/>
    <w:uiPriority w:val="99"/>
    <w:semiHidden/>
    <w:unhideWhenUsed/>
    <w:rsid w:val="00336DF6"/>
    <w:pPr>
      <w:ind w:left="1800" w:hanging="360"/>
      <w:contextualSpacing/>
    </w:pPr>
  </w:style>
  <w:style w:type="paragraph" w:styleId="Duudong">
    <w:name w:val="List Bullet"/>
    <w:basedOn w:val="Binhthng"/>
    <w:uiPriority w:val="2"/>
    <w:semiHidden/>
    <w:unhideWhenUsed/>
    <w:qFormat/>
    <w:rsid w:val="00336DF6"/>
    <w:pPr>
      <w:numPr>
        <w:numId w:val="1"/>
      </w:numPr>
      <w:contextualSpacing/>
    </w:pPr>
  </w:style>
  <w:style w:type="paragraph" w:styleId="Duudong2">
    <w:name w:val="List Bullet 2"/>
    <w:basedOn w:val="Binhthng"/>
    <w:uiPriority w:val="99"/>
    <w:semiHidden/>
    <w:unhideWhenUsed/>
    <w:rsid w:val="00336DF6"/>
    <w:pPr>
      <w:numPr>
        <w:numId w:val="3"/>
      </w:numPr>
      <w:contextualSpacing/>
    </w:pPr>
  </w:style>
  <w:style w:type="paragraph" w:styleId="Duudong3">
    <w:name w:val="List Bullet 3"/>
    <w:basedOn w:val="Binhthng"/>
    <w:uiPriority w:val="99"/>
    <w:semiHidden/>
    <w:unhideWhenUsed/>
    <w:rsid w:val="00336DF6"/>
    <w:pPr>
      <w:numPr>
        <w:numId w:val="4"/>
      </w:numPr>
      <w:contextualSpacing/>
    </w:pPr>
  </w:style>
  <w:style w:type="paragraph" w:styleId="Duudong4">
    <w:name w:val="List Bullet 4"/>
    <w:basedOn w:val="Binhthng"/>
    <w:uiPriority w:val="99"/>
    <w:semiHidden/>
    <w:unhideWhenUsed/>
    <w:rsid w:val="00336DF6"/>
    <w:pPr>
      <w:numPr>
        <w:numId w:val="5"/>
      </w:numPr>
      <w:contextualSpacing/>
    </w:pPr>
  </w:style>
  <w:style w:type="paragraph" w:styleId="Duudong5">
    <w:name w:val="List Bullet 5"/>
    <w:basedOn w:val="Binhthng"/>
    <w:uiPriority w:val="99"/>
    <w:semiHidden/>
    <w:unhideWhenUsed/>
    <w:rsid w:val="00336DF6"/>
    <w:pPr>
      <w:numPr>
        <w:numId w:val="6"/>
      </w:numPr>
      <w:contextualSpacing/>
    </w:pPr>
  </w:style>
  <w:style w:type="paragraph" w:styleId="Danhsachlintuc">
    <w:name w:val="List Continue"/>
    <w:basedOn w:val="Binhthng"/>
    <w:uiPriority w:val="99"/>
    <w:semiHidden/>
    <w:unhideWhenUsed/>
    <w:rsid w:val="00336DF6"/>
    <w:pPr>
      <w:spacing w:after="120"/>
      <w:ind w:left="360"/>
      <w:contextualSpacing/>
    </w:pPr>
  </w:style>
  <w:style w:type="paragraph" w:styleId="Danhsachlintuc2">
    <w:name w:val="List Continue 2"/>
    <w:basedOn w:val="Binhthng"/>
    <w:uiPriority w:val="99"/>
    <w:semiHidden/>
    <w:unhideWhenUsed/>
    <w:rsid w:val="00336DF6"/>
    <w:pPr>
      <w:spacing w:after="120"/>
      <w:ind w:left="720"/>
      <w:contextualSpacing/>
    </w:pPr>
  </w:style>
  <w:style w:type="paragraph" w:styleId="Danhsachlintuc3">
    <w:name w:val="List Continue 3"/>
    <w:basedOn w:val="Binhthng"/>
    <w:uiPriority w:val="99"/>
    <w:semiHidden/>
    <w:unhideWhenUsed/>
    <w:rsid w:val="00336DF6"/>
    <w:pPr>
      <w:spacing w:after="120"/>
      <w:ind w:left="1080"/>
      <w:contextualSpacing/>
    </w:pPr>
  </w:style>
  <w:style w:type="paragraph" w:styleId="Danhsachlintuc4">
    <w:name w:val="List Continue 4"/>
    <w:basedOn w:val="Binhthng"/>
    <w:uiPriority w:val="99"/>
    <w:semiHidden/>
    <w:unhideWhenUsed/>
    <w:rsid w:val="00336DF6"/>
    <w:pPr>
      <w:spacing w:after="120"/>
      <w:ind w:left="1440"/>
      <w:contextualSpacing/>
    </w:pPr>
  </w:style>
  <w:style w:type="paragraph" w:styleId="Danhsachlintuc5">
    <w:name w:val="List Continue 5"/>
    <w:basedOn w:val="Binhthng"/>
    <w:uiPriority w:val="99"/>
    <w:semiHidden/>
    <w:unhideWhenUsed/>
    <w:rsid w:val="00336DF6"/>
    <w:pPr>
      <w:spacing w:after="120"/>
      <w:ind w:left="1800"/>
      <w:contextualSpacing/>
    </w:pPr>
  </w:style>
  <w:style w:type="paragraph" w:styleId="Sudong">
    <w:name w:val="List Number"/>
    <w:basedOn w:val="Binhthng"/>
    <w:uiPriority w:val="99"/>
    <w:semiHidden/>
    <w:unhideWhenUsed/>
    <w:rsid w:val="00336DF6"/>
    <w:pPr>
      <w:numPr>
        <w:numId w:val="7"/>
      </w:numPr>
      <w:contextualSpacing/>
    </w:pPr>
  </w:style>
  <w:style w:type="paragraph" w:styleId="Sudong2">
    <w:name w:val="List Number 2"/>
    <w:basedOn w:val="Binhthng"/>
    <w:uiPriority w:val="99"/>
    <w:semiHidden/>
    <w:unhideWhenUsed/>
    <w:rsid w:val="00336DF6"/>
    <w:pPr>
      <w:numPr>
        <w:numId w:val="8"/>
      </w:numPr>
      <w:contextualSpacing/>
    </w:pPr>
  </w:style>
  <w:style w:type="paragraph" w:styleId="Sudong3">
    <w:name w:val="List Number 3"/>
    <w:basedOn w:val="Binhthng"/>
    <w:uiPriority w:val="99"/>
    <w:semiHidden/>
    <w:unhideWhenUsed/>
    <w:rsid w:val="00336DF6"/>
    <w:pPr>
      <w:numPr>
        <w:numId w:val="9"/>
      </w:numPr>
      <w:contextualSpacing/>
    </w:pPr>
  </w:style>
  <w:style w:type="paragraph" w:styleId="Sudong4">
    <w:name w:val="List Number 4"/>
    <w:basedOn w:val="Binhthng"/>
    <w:uiPriority w:val="99"/>
    <w:semiHidden/>
    <w:unhideWhenUsed/>
    <w:rsid w:val="00336DF6"/>
    <w:pPr>
      <w:numPr>
        <w:numId w:val="10"/>
      </w:numPr>
      <w:contextualSpacing/>
    </w:pPr>
  </w:style>
  <w:style w:type="paragraph" w:styleId="Sudong5">
    <w:name w:val="List Number 5"/>
    <w:basedOn w:val="Binhthng"/>
    <w:uiPriority w:val="99"/>
    <w:semiHidden/>
    <w:unhideWhenUsed/>
    <w:rsid w:val="00336DF6"/>
    <w:pPr>
      <w:numPr>
        <w:numId w:val="11"/>
      </w:numPr>
      <w:contextualSpacing/>
    </w:pPr>
  </w:style>
  <w:style w:type="paragraph" w:styleId="oancuaDanhsach">
    <w:name w:val="List Paragraph"/>
    <w:basedOn w:val="Binhthng"/>
    <w:uiPriority w:val="34"/>
    <w:semiHidden/>
    <w:unhideWhenUsed/>
    <w:qFormat/>
    <w:rsid w:val="00336DF6"/>
    <w:pPr>
      <w:ind w:left="720"/>
      <w:contextualSpacing/>
    </w:pPr>
  </w:style>
  <w:style w:type="table" w:styleId="BangDanhsch1Nhat">
    <w:name w:val="List Table 1 Light"/>
    <w:basedOn w:val="BangThngthng"/>
    <w:uiPriority w:val="46"/>
    <w:rsid w:val="00336DF6"/>
    <w:pPr>
      <w:spacing w:after="0" w:line="240" w:lineRule="auto"/>
    </w:pPr>
    <w:tblPr>
      <w:tblStyleRowBandSize w:val="1"/>
      <w:tblStyleColBandSize w:val="1"/>
    </w:tblPr>
    <w:tblStylePr w:type="firstRow">
      <w:rPr>
        <w:b/>
        <w:bCs/>
      </w:rPr>
      <w:tblPr/>
      <w:tcPr>
        <w:tcBorders>
          <w:bottom w:val="single" w:sz="4" w:space="0" w:color="666666" w:themeColor="text1" w:themeTint="99"/>
        </w:tcBorders>
      </w:tcPr>
    </w:tblStylePr>
    <w:tblStylePr w:type="lastRow">
      <w:rPr>
        <w:b/>
        <w:bCs/>
      </w:rPr>
      <w:tblPr/>
      <w:tcPr>
        <w:tcBorders>
          <w:top w:val="sing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BangDanhsch1Nhat-Nhnmanh1">
    <w:name w:val="List Table 1 Light Accent 1"/>
    <w:basedOn w:val="BangThngthng"/>
    <w:uiPriority w:val="46"/>
    <w:rsid w:val="00336DF6"/>
    <w:pPr>
      <w:spacing w:after="0" w:line="240" w:lineRule="auto"/>
    </w:pPr>
    <w:tblPr>
      <w:tblStyleRowBandSize w:val="1"/>
      <w:tblStyleColBandSize w:val="1"/>
    </w:tblPr>
    <w:tblStylePr w:type="firstRow">
      <w:rPr>
        <w:b/>
        <w:bCs/>
      </w:rPr>
      <w:tblPr/>
      <w:tcPr>
        <w:tcBorders>
          <w:bottom w:val="single" w:sz="4" w:space="0" w:color="9CC2E5" w:themeColor="accent1" w:themeTint="99"/>
        </w:tcBorders>
      </w:tcPr>
    </w:tblStylePr>
    <w:tblStylePr w:type="lastRow">
      <w:rPr>
        <w:b/>
        <w:bCs/>
      </w:rPr>
      <w:tblPr/>
      <w:tcPr>
        <w:tcBorders>
          <w:top w:val="single" w:sz="4" w:space="0" w:color="9CC2E5" w:themeColor="accent1" w:themeTint="99"/>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styleId="BangDanhsch1Nhat-Nhnmanh2">
    <w:name w:val="List Table 1 Light Accent 2"/>
    <w:basedOn w:val="BangThngthng"/>
    <w:uiPriority w:val="46"/>
    <w:rsid w:val="00336DF6"/>
    <w:pPr>
      <w:spacing w:after="0" w:line="240" w:lineRule="auto"/>
    </w:pPr>
    <w:tblPr>
      <w:tblStyleRowBandSize w:val="1"/>
      <w:tblStyleColBandSize w:val="1"/>
    </w:tblPr>
    <w:tblStylePr w:type="firstRow">
      <w:rPr>
        <w:b/>
        <w:bCs/>
      </w:rPr>
      <w:tblPr/>
      <w:tcPr>
        <w:tcBorders>
          <w:bottom w:val="single" w:sz="4" w:space="0" w:color="F4B083" w:themeColor="accent2" w:themeTint="99"/>
        </w:tcBorders>
      </w:tcPr>
    </w:tblStylePr>
    <w:tblStylePr w:type="lastRow">
      <w:rPr>
        <w:b/>
        <w:bCs/>
      </w:rPr>
      <w:tblPr/>
      <w:tcPr>
        <w:tcBorders>
          <w:top w:val="single" w:sz="4" w:space="0" w:color="F4B083" w:themeColor="accent2" w:themeTint="99"/>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BangDanhsch1Nhat-Nhnmanh3">
    <w:name w:val="List Table 1 Light Accent 3"/>
    <w:basedOn w:val="BangThngthng"/>
    <w:uiPriority w:val="46"/>
    <w:rsid w:val="00336DF6"/>
    <w:pPr>
      <w:spacing w:after="0" w:line="240" w:lineRule="auto"/>
    </w:pPr>
    <w:tblPr>
      <w:tblStyleRowBandSize w:val="1"/>
      <w:tblStyleColBandSize w:val="1"/>
    </w:tblPr>
    <w:tblStylePr w:type="firstRow">
      <w:rPr>
        <w:b/>
        <w:bCs/>
      </w:rPr>
      <w:tblPr/>
      <w:tcPr>
        <w:tcBorders>
          <w:bottom w:val="single" w:sz="4" w:space="0" w:color="C9C9C9" w:themeColor="accent3" w:themeTint="99"/>
        </w:tcBorders>
      </w:tcPr>
    </w:tblStylePr>
    <w:tblStylePr w:type="lastRow">
      <w:rPr>
        <w:b/>
        <w:bCs/>
      </w:rPr>
      <w:tblPr/>
      <w:tcPr>
        <w:tcBorders>
          <w:top w:val="sing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BangDanhsch1Nhat-imnhn4">
    <w:name w:val="List Table 1 Light Accent 4"/>
    <w:basedOn w:val="BangThngthng"/>
    <w:uiPriority w:val="46"/>
    <w:rsid w:val="00336DF6"/>
    <w:pPr>
      <w:spacing w:after="0" w:line="240" w:lineRule="auto"/>
    </w:pPr>
    <w:tblPr>
      <w:tblStyleRowBandSize w:val="1"/>
      <w:tblStyleColBandSize w:val="1"/>
    </w:tblPr>
    <w:tblStylePr w:type="firstRow">
      <w:rPr>
        <w:b/>
        <w:bCs/>
      </w:rPr>
      <w:tblPr/>
      <w:tcPr>
        <w:tcBorders>
          <w:bottom w:val="single" w:sz="4" w:space="0" w:color="FFD966" w:themeColor="accent4" w:themeTint="99"/>
        </w:tcBorders>
      </w:tcPr>
    </w:tblStylePr>
    <w:tblStylePr w:type="lastRow">
      <w:rPr>
        <w:b/>
        <w:bCs/>
      </w:rPr>
      <w:tblPr/>
      <w:tcPr>
        <w:tcBorders>
          <w:top w:val="single" w:sz="4" w:space="0" w:color="FFD966" w:themeColor="accent4" w:themeTint="99"/>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BangDanhsch1Nhat-imnhn5">
    <w:name w:val="List Table 1 Light Accent 5"/>
    <w:basedOn w:val="BangThngthng"/>
    <w:uiPriority w:val="46"/>
    <w:rsid w:val="00336DF6"/>
    <w:pPr>
      <w:spacing w:after="0" w:line="240" w:lineRule="auto"/>
    </w:pPr>
    <w:tblPr>
      <w:tblStyleRowBandSize w:val="1"/>
      <w:tblStyleColBandSize w:val="1"/>
    </w:tblPr>
    <w:tblStylePr w:type="firstRow">
      <w:rPr>
        <w:b/>
        <w:bCs/>
      </w:rPr>
      <w:tblPr/>
      <w:tcPr>
        <w:tcBorders>
          <w:bottom w:val="single" w:sz="4" w:space="0" w:color="8EAADB" w:themeColor="accent5" w:themeTint="99"/>
        </w:tcBorders>
      </w:tcPr>
    </w:tblStylePr>
    <w:tblStylePr w:type="lastRow">
      <w:rPr>
        <w:b/>
        <w:bCs/>
      </w:rPr>
      <w:tblPr/>
      <w:tcPr>
        <w:tcBorders>
          <w:top w:val="single" w:sz="4" w:space="0" w:color="8EAADB" w:themeColor="accent5" w:themeTint="99"/>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styleId="BangDanhsch1Nhat-Nhnmanh6">
    <w:name w:val="List Table 1 Light Accent 6"/>
    <w:basedOn w:val="BangThngthng"/>
    <w:uiPriority w:val="46"/>
    <w:rsid w:val="00336DF6"/>
    <w:pPr>
      <w:spacing w:after="0" w:line="240" w:lineRule="auto"/>
    </w:pPr>
    <w:tblPr>
      <w:tblStyleRowBandSize w:val="1"/>
      <w:tblStyleColBandSize w:val="1"/>
    </w:tblPr>
    <w:tblStylePr w:type="firstRow">
      <w:rPr>
        <w:b/>
        <w:bCs/>
      </w:rPr>
      <w:tblPr/>
      <w:tcPr>
        <w:tcBorders>
          <w:bottom w:val="single" w:sz="4" w:space="0" w:color="A8D08D" w:themeColor="accent6" w:themeTint="99"/>
        </w:tcBorders>
      </w:tcPr>
    </w:tblStylePr>
    <w:tblStylePr w:type="lastRow">
      <w:rPr>
        <w:b/>
        <w:bCs/>
      </w:rPr>
      <w:tblPr/>
      <w:tcPr>
        <w:tcBorders>
          <w:top w:val="single" w:sz="4" w:space="0" w:color="A8D08D" w:themeColor="accent6" w:themeTint="99"/>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DanhschBng2">
    <w:name w:val="List Table 2"/>
    <w:basedOn w:val="BangThngthng"/>
    <w:uiPriority w:val="47"/>
    <w:rsid w:val="00336DF6"/>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DanhschBng2-Nhnmanh1">
    <w:name w:val="List Table 2 Accent 1"/>
    <w:basedOn w:val="BangThngthng"/>
    <w:uiPriority w:val="47"/>
    <w:rsid w:val="00336DF6"/>
    <w:pPr>
      <w:spacing w:after="0" w:line="240" w:lineRule="auto"/>
    </w:pPr>
    <w:tblPr>
      <w:tblStyleRowBandSize w:val="1"/>
      <w:tblStyleColBandSize w:val="1"/>
      <w:tblBorders>
        <w:top w:val="single" w:sz="4" w:space="0" w:color="9CC2E5" w:themeColor="accent1" w:themeTint="99"/>
        <w:bottom w:val="single" w:sz="4" w:space="0" w:color="9CC2E5" w:themeColor="accent1" w:themeTint="99"/>
        <w:insideH w:val="single" w:sz="4" w:space="0" w:color="9CC2E5" w:themeColor="accen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styleId="DanhschBng2-Nhnmanh2">
    <w:name w:val="List Table 2 Accent 2"/>
    <w:basedOn w:val="BangThngthng"/>
    <w:uiPriority w:val="47"/>
    <w:rsid w:val="00336DF6"/>
    <w:pPr>
      <w:spacing w:after="0" w:line="240" w:lineRule="auto"/>
    </w:pPr>
    <w:tblPr>
      <w:tblStyleRowBandSize w:val="1"/>
      <w:tblStyleColBandSize w:val="1"/>
      <w:tblBorders>
        <w:top w:val="single" w:sz="4" w:space="0" w:color="F4B083" w:themeColor="accent2" w:themeTint="99"/>
        <w:bottom w:val="single" w:sz="4" w:space="0" w:color="F4B083" w:themeColor="accent2" w:themeTint="99"/>
        <w:insideH w:val="single" w:sz="4" w:space="0" w:color="F4B0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DanhschBng2-Nhnmanh3">
    <w:name w:val="List Table 2 Accent 3"/>
    <w:basedOn w:val="BangThngthng"/>
    <w:uiPriority w:val="47"/>
    <w:rsid w:val="00336DF6"/>
    <w:pPr>
      <w:spacing w:after="0" w:line="240" w:lineRule="auto"/>
    </w:pPr>
    <w:tblPr>
      <w:tblStyleRowBandSize w:val="1"/>
      <w:tblStyleColBandSize w:val="1"/>
      <w:tblBorders>
        <w:top w:val="single" w:sz="4" w:space="0" w:color="C9C9C9" w:themeColor="accent3" w:themeTint="99"/>
        <w:bottom w:val="single" w:sz="4" w:space="0" w:color="C9C9C9" w:themeColor="accent3" w:themeTint="99"/>
        <w:insideH w:val="single" w:sz="4" w:space="0" w:color="C9C9C9" w:themeColor="accent3"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DanhschBng2-Nhnmanh4">
    <w:name w:val="List Table 2 Accent 4"/>
    <w:basedOn w:val="BangThngthng"/>
    <w:uiPriority w:val="47"/>
    <w:rsid w:val="00336DF6"/>
    <w:pPr>
      <w:spacing w:after="0" w:line="240" w:lineRule="auto"/>
    </w:pPr>
    <w:tblPr>
      <w:tblStyleRowBandSize w:val="1"/>
      <w:tblStyleColBandSize w:val="1"/>
      <w:tblBorders>
        <w:top w:val="single" w:sz="4" w:space="0" w:color="FFD966" w:themeColor="accent4" w:themeTint="99"/>
        <w:bottom w:val="single" w:sz="4" w:space="0" w:color="FFD966" w:themeColor="accent4" w:themeTint="99"/>
        <w:insideH w:val="single" w:sz="4" w:space="0" w:color="FFD966" w:themeColor="accent4"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DanhschBng2-Nhnmanh5">
    <w:name w:val="List Table 2 Accent 5"/>
    <w:basedOn w:val="BangThngthng"/>
    <w:uiPriority w:val="47"/>
    <w:rsid w:val="00336DF6"/>
    <w:pPr>
      <w:spacing w:after="0" w:line="240" w:lineRule="auto"/>
    </w:pPr>
    <w:tblPr>
      <w:tblStyleRowBandSize w:val="1"/>
      <w:tblStyleColBandSize w:val="1"/>
      <w:tblBorders>
        <w:top w:val="single" w:sz="4" w:space="0" w:color="8EAADB" w:themeColor="accent5" w:themeTint="99"/>
        <w:bottom w:val="single" w:sz="4" w:space="0" w:color="8EAADB" w:themeColor="accent5" w:themeTint="99"/>
        <w:insideH w:val="single" w:sz="4" w:space="0" w:color="8EAADB" w:themeColor="accent5"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styleId="DanhschBng2-Nhnmanh6">
    <w:name w:val="List Table 2 Accent 6"/>
    <w:basedOn w:val="BangThngthng"/>
    <w:uiPriority w:val="47"/>
    <w:rsid w:val="00336DF6"/>
    <w:pPr>
      <w:spacing w:after="0" w:line="240" w:lineRule="auto"/>
    </w:pPr>
    <w:tblPr>
      <w:tblStyleRowBandSize w:val="1"/>
      <w:tblStyleColBandSize w:val="1"/>
      <w:tblBorders>
        <w:top w:val="single" w:sz="4" w:space="0" w:color="A8D08D" w:themeColor="accent6" w:themeTint="99"/>
        <w:bottom w:val="single" w:sz="4" w:space="0" w:color="A8D08D" w:themeColor="accent6" w:themeTint="99"/>
        <w:insideH w:val="single" w:sz="4" w:space="0" w:color="A8D08D" w:themeColor="accent6"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DanhschBng3">
    <w:name w:val="List Table 3"/>
    <w:basedOn w:val="BangThngthng"/>
    <w:uiPriority w:val="48"/>
    <w:rsid w:val="00336DF6"/>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styleId="DanhschBng3-Nhnmanh1">
    <w:name w:val="List Table 3 Accent 1"/>
    <w:basedOn w:val="BangThngthng"/>
    <w:uiPriority w:val="48"/>
    <w:rsid w:val="00336DF6"/>
    <w:pPr>
      <w:spacing w:after="0" w:line="240" w:lineRule="auto"/>
    </w:pPr>
    <w:tblPr>
      <w:tblStyleRowBandSize w:val="1"/>
      <w:tblStyleColBandSize w:val="1"/>
      <w:tblBorders>
        <w:top w:val="single" w:sz="4" w:space="0" w:color="5B9BD5" w:themeColor="accent1"/>
        <w:left w:val="single" w:sz="4" w:space="0" w:color="5B9BD5" w:themeColor="accent1"/>
        <w:bottom w:val="single" w:sz="4" w:space="0" w:color="5B9BD5" w:themeColor="accent1"/>
        <w:right w:val="single" w:sz="4" w:space="0" w:color="5B9BD5" w:themeColor="accent1"/>
      </w:tblBorders>
    </w:tblPr>
    <w:tblStylePr w:type="firstRow">
      <w:rPr>
        <w:b/>
        <w:bCs/>
        <w:color w:val="FFFFFF" w:themeColor="background1"/>
      </w:rPr>
      <w:tblPr/>
      <w:tcPr>
        <w:shd w:val="clear" w:color="auto" w:fill="5B9BD5" w:themeFill="accent1"/>
      </w:tcPr>
    </w:tblStylePr>
    <w:tblStylePr w:type="lastRow">
      <w:rPr>
        <w:b/>
        <w:bCs/>
      </w:rPr>
      <w:tblPr/>
      <w:tcPr>
        <w:tcBorders>
          <w:top w:val="double" w:sz="4" w:space="0" w:color="5B9BD5"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5B9BD5" w:themeColor="accent1"/>
          <w:right w:val="single" w:sz="4" w:space="0" w:color="5B9BD5" w:themeColor="accent1"/>
        </w:tcBorders>
      </w:tcPr>
    </w:tblStylePr>
    <w:tblStylePr w:type="band1Horz">
      <w:tblPr/>
      <w:tcPr>
        <w:tcBorders>
          <w:top w:val="single" w:sz="4" w:space="0" w:color="5B9BD5" w:themeColor="accent1"/>
          <w:bottom w:val="single" w:sz="4" w:space="0" w:color="5B9BD5"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5B9BD5" w:themeColor="accent1"/>
          <w:left w:val="nil"/>
        </w:tcBorders>
      </w:tcPr>
    </w:tblStylePr>
    <w:tblStylePr w:type="swCell">
      <w:tblPr/>
      <w:tcPr>
        <w:tcBorders>
          <w:top w:val="double" w:sz="4" w:space="0" w:color="5B9BD5" w:themeColor="accent1"/>
          <w:right w:val="nil"/>
        </w:tcBorders>
      </w:tcPr>
    </w:tblStylePr>
  </w:style>
  <w:style w:type="table" w:styleId="DanhschBng3-Nhnmanh2">
    <w:name w:val="List Table 3 Accent 2"/>
    <w:basedOn w:val="BangThngthng"/>
    <w:uiPriority w:val="48"/>
    <w:rsid w:val="00336DF6"/>
    <w:pPr>
      <w:spacing w:after="0" w:line="240" w:lineRule="auto"/>
    </w:pPr>
    <w:tblPr>
      <w:tblStyleRowBandSize w:val="1"/>
      <w:tblStyleColBandSize w:val="1"/>
      <w:tblBorders>
        <w:top w:val="single" w:sz="4" w:space="0" w:color="ED7D31" w:themeColor="accent2"/>
        <w:left w:val="single" w:sz="4" w:space="0" w:color="ED7D31" w:themeColor="accent2"/>
        <w:bottom w:val="single" w:sz="4" w:space="0" w:color="ED7D31" w:themeColor="accent2"/>
        <w:right w:val="single" w:sz="4" w:space="0" w:color="ED7D31" w:themeColor="accent2"/>
      </w:tblBorders>
    </w:tblPr>
    <w:tblStylePr w:type="firstRow">
      <w:rPr>
        <w:b/>
        <w:bCs/>
        <w:color w:val="FFFFFF" w:themeColor="background1"/>
      </w:rPr>
      <w:tblPr/>
      <w:tcPr>
        <w:shd w:val="clear" w:color="auto" w:fill="ED7D31" w:themeFill="accent2"/>
      </w:tcPr>
    </w:tblStylePr>
    <w:tblStylePr w:type="lastRow">
      <w:rPr>
        <w:b/>
        <w:bCs/>
      </w:rPr>
      <w:tblPr/>
      <w:tcPr>
        <w:tcBorders>
          <w:top w:val="double" w:sz="4" w:space="0" w:color="ED7D31"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ED7D31" w:themeColor="accent2"/>
          <w:right w:val="single" w:sz="4" w:space="0" w:color="ED7D31" w:themeColor="accent2"/>
        </w:tcBorders>
      </w:tcPr>
    </w:tblStylePr>
    <w:tblStylePr w:type="band1Horz">
      <w:tblPr/>
      <w:tcPr>
        <w:tcBorders>
          <w:top w:val="single" w:sz="4" w:space="0" w:color="ED7D31" w:themeColor="accent2"/>
          <w:bottom w:val="single" w:sz="4" w:space="0" w:color="ED7D31"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ED7D31" w:themeColor="accent2"/>
          <w:left w:val="nil"/>
        </w:tcBorders>
      </w:tcPr>
    </w:tblStylePr>
    <w:tblStylePr w:type="swCell">
      <w:tblPr/>
      <w:tcPr>
        <w:tcBorders>
          <w:top w:val="double" w:sz="4" w:space="0" w:color="ED7D31" w:themeColor="accent2"/>
          <w:right w:val="nil"/>
        </w:tcBorders>
      </w:tcPr>
    </w:tblStylePr>
  </w:style>
  <w:style w:type="table" w:styleId="DanhschBng3-Nhnmanh3">
    <w:name w:val="List Table 3 Accent 3"/>
    <w:basedOn w:val="BangThngthng"/>
    <w:uiPriority w:val="48"/>
    <w:rsid w:val="00336DF6"/>
    <w:pPr>
      <w:spacing w:after="0" w:line="240" w:lineRule="auto"/>
    </w:pPr>
    <w:tblPr>
      <w:tblStyleRowBandSize w:val="1"/>
      <w:tblStyleColBandSize w:val="1"/>
      <w:tblBorders>
        <w:top w:val="single" w:sz="4" w:space="0" w:color="A5A5A5" w:themeColor="accent3"/>
        <w:left w:val="single" w:sz="4" w:space="0" w:color="A5A5A5" w:themeColor="accent3"/>
        <w:bottom w:val="single" w:sz="4" w:space="0" w:color="A5A5A5" w:themeColor="accent3"/>
        <w:right w:val="single" w:sz="4" w:space="0" w:color="A5A5A5" w:themeColor="accent3"/>
      </w:tblBorders>
    </w:tblPr>
    <w:tblStylePr w:type="firstRow">
      <w:rPr>
        <w:b/>
        <w:bCs/>
        <w:color w:val="FFFFFF" w:themeColor="background1"/>
      </w:rPr>
      <w:tblPr/>
      <w:tcPr>
        <w:shd w:val="clear" w:color="auto" w:fill="A5A5A5" w:themeFill="accent3"/>
      </w:tcPr>
    </w:tblStylePr>
    <w:tblStylePr w:type="lastRow">
      <w:rPr>
        <w:b/>
        <w:bCs/>
      </w:rPr>
      <w:tblPr/>
      <w:tcPr>
        <w:tcBorders>
          <w:top w:val="double" w:sz="4" w:space="0" w:color="A5A5A5"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A5A5A5" w:themeColor="accent3"/>
          <w:right w:val="single" w:sz="4" w:space="0" w:color="A5A5A5" w:themeColor="accent3"/>
        </w:tcBorders>
      </w:tcPr>
    </w:tblStylePr>
    <w:tblStylePr w:type="band1Horz">
      <w:tblPr/>
      <w:tcPr>
        <w:tcBorders>
          <w:top w:val="single" w:sz="4" w:space="0" w:color="A5A5A5" w:themeColor="accent3"/>
          <w:bottom w:val="single" w:sz="4" w:space="0" w:color="A5A5A5"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A5A5A5" w:themeColor="accent3"/>
          <w:left w:val="nil"/>
        </w:tcBorders>
      </w:tcPr>
    </w:tblStylePr>
    <w:tblStylePr w:type="swCell">
      <w:tblPr/>
      <w:tcPr>
        <w:tcBorders>
          <w:top w:val="double" w:sz="4" w:space="0" w:color="A5A5A5" w:themeColor="accent3"/>
          <w:right w:val="nil"/>
        </w:tcBorders>
      </w:tcPr>
    </w:tblStylePr>
  </w:style>
  <w:style w:type="table" w:styleId="DanhschBng3-Nhnmanh4">
    <w:name w:val="List Table 3 Accent 4"/>
    <w:basedOn w:val="BangThngthng"/>
    <w:uiPriority w:val="48"/>
    <w:rsid w:val="00336DF6"/>
    <w:pPr>
      <w:spacing w:after="0" w:line="240" w:lineRule="auto"/>
    </w:pPr>
    <w:tblPr>
      <w:tblStyleRowBandSize w:val="1"/>
      <w:tblStyleColBandSize w:val="1"/>
      <w:tblBorders>
        <w:top w:val="single" w:sz="4" w:space="0" w:color="FFC000" w:themeColor="accent4"/>
        <w:left w:val="single" w:sz="4" w:space="0" w:color="FFC000" w:themeColor="accent4"/>
        <w:bottom w:val="single" w:sz="4" w:space="0" w:color="FFC000" w:themeColor="accent4"/>
        <w:right w:val="single" w:sz="4" w:space="0" w:color="FFC000" w:themeColor="accent4"/>
      </w:tblBorders>
    </w:tblPr>
    <w:tblStylePr w:type="firstRow">
      <w:rPr>
        <w:b/>
        <w:bCs/>
        <w:color w:val="FFFFFF" w:themeColor="background1"/>
      </w:rPr>
      <w:tblPr/>
      <w:tcPr>
        <w:shd w:val="clear" w:color="auto" w:fill="FFC000" w:themeFill="accent4"/>
      </w:tcPr>
    </w:tblStylePr>
    <w:tblStylePr w:type="lastRow">
      <w:rPr>
        <w:b/>
        <w:bCs/>
      </w:rPr>
      <w:tblPr/>
      <w:tcPr>
        <w:tcBorders>
          <w:top w:val="double" w:sz="4" w:space="0" w:color="FFC000" w:themeColor="accent4"/>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FFC000" w:themeColor="accent4"/>
          <w:right w:val="single" w:sz="4" w:space="0" w:color="FFC000" w:themeColor="accent4"/>
        </w:tcBorders>
      </w:tcPr>
    </w:tblStylePr>
    <w:tblStylePr w:type="band1Horz">
      <w:tblPr/>
      <w:tcPr>
        <w:tcBorders>
          <w:top w:val="single" w:sz="4" w:space="0" w:color="FFC000" w:themeColor="accent4"/>
          <w:bottom w:val="single" w:sz="4" w:space="0" w:color="FFC000" w:themeColor="accent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FFC000" w:themeColor="accent4"/>
          <w:left w:val="nil"/>
        </w:tcBorders>
      </w:tcPr>
    </w:tblStylePr>
    <w:tblStylePr w:type="swCell">
      <w:tblPr/>
      <w:tcPr>
        <w:tcBorders>
          <w:top w:val="double" w:sz="4" w:space="0" w:color="FFC000" w:themeColor="accent4"/>
          <w:right w:val="nil"/>
        </w:tcBorders>
      </w:tcPr>
    </w:tblStylePr>
  </w:style>
  <w:style w:type="table" w:styleId="DanhschBng3-Nhnmanh5">
    <w:name w:val="List Table 3 Accent 5"/>
    <w:basedOn w:val="BangThngthng"/>
    <w:uiPriority w:val="48"/>
    <w:rsid w:val="00336DF6"/>
    <w:pPr>
      <w:spacing w:after="0" w:line="240" w:lineRule="auto"/>
    </w:pPr>
    <w:tblPr>
      <w:tblStyleRowBandSize w:val="1"/>
      <w:tblStyleColBandSize w:val="1"/>
      <w:tblBorders>
        <w:top w:val="single" w:sz="4" w:space="0" w:color="4472C4" w:themeColor="accent5"/>
        <w:left w:val="single" w:sz="4" w:space="0" w:color="4472C4" w:themeColor="accent5"/>
        <w:bottom w:val="single" w:sz="4" w:space="0" w:color="4472C4" w:themeColor="accent5"/>
        <w:right w:val="single" w:sz="4" w:space="0" w:color="4472C4" w:themeColor="accent5"/>
      </w:tblBorders>
    </w:tblPr>
    <w:tblStylePr w:type="firstRow">
      <w:rPr>
        <w:b/>
        <w:bCs/>
        <w:color w:val="FFFFFF" w:themeColor="background1"/>
      </w:rPr>
      <w:tblPr/>
      <w:tcPr>
        <w:shd w:val="clear" w:color="auto" w:fill="4472C4" w:themeFill="accent5"/>
      </w:tcPr>
    </w:tblStylePr>
    <w:tblStylePr w:type="lastRow">
      <w:rPr>
        <w:b/>
        <w:bCs/>
      </w:rPr>
      <w:tblPr/>
      <w:tcPr>
        <w:tcBorders>
          <w:top w:val="double" w:sz="4" w:space="0" w:color="4472C4"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472C4" w:themeColor="accent5"/>
          <w:right w:val="single" w:sz="4" w:space="0" w:color="4472C4" w:themeColor="accent5"/>
        </w:tcBorders>
      </w:tcPr>
    </w:tblStylePr>
    <w:tblStylePr w:type="band1Horz">
      <w:tblPr/>
      <w:tcPr>
        <w:tcBorders>
          <w:top w:val="single" w:sz="4" w:space="0" w:color="4472C4" w:themeColor="accent5"/>
          <w:bottom w:val="single" w:sz="4" w:space="0" w:color="4472C4"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472C4" w:themeColor="accent5"/>
          <w:left w:val="nil"/>
        </w:tcBorders>
      </w:tcPr>
    </w:tblStylePr>
    <w:tblStylePr w:type="swCell">
      <w:tblPr/>
      <w:tcPr>
        <w:tcBorders>
          <w:top w:val="double" w:sz="4" w:space="0" w:color="4472C4" w:themeColor="accent5"/>
          <w:right w:val="nil"/>
        </w:tcBorders>
      </w:tcPr>
    </w:tblStylePr>
  </w:style>
  <w:style w:type="table" w:styleId="DanhschBng3-Nhnmanh6">
    <w:name w:val="List Table 3 Accent 6"/>
    <w:basedOn w:val="BangThngthng"/>
    <w:uiPriority w:val="48"/>
    <w:rsid w:val="00336DF6"/>
    <w:pPr>
      <w:spacing w:after="0" w:line="240" w:lineRule="auto"/>
    </w:p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tblBorders>
    </w:tblPr>
    <w:tblStylePr w:type="firstRow">
      <w:rPr>
        <w:b/>
        <w:bCs/>
        <w:color w:val="FFFFFF" w:themeColor="background1"/>
      </w:rPr>
      <w:tblPr/>
      <w:tcPr>
        <w:shd w:val="clear" w:color="auto" w:fill="70AD47" w:themeFill="accent6"/>
      </w:tcPr>
    </w:tblStylePr>
    <w:tblStylePr w:type="lastRow">
      <w:rPr>
        <w:b/>
        <w:bCs/>
      </w:rPr>
      <w:tblPr/>
      <w:tcPr>
        <w:tcBorders>
          <w:top w:val="double" w:sz="4" w:space="0" w:color="70AD47" w:themeColor="accent6"/>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70AD47" w:themeColor="accent6"/>
          <w:right w:val="single" w:sz="4" w:space="0" w:color="70AD47" w:themeColor="accent6"/>
        </w:tcBorders>
      </w:tcPr>
    </w:tblStylePr>
    <w:tblStylePr w:type="band1Horz">
      <w:tblPr/>
      <w:tcPr>
        <w:tcBorders>
          <w:top w:val="single" w:sz="4" w:space="0" w:color="70AD47" w:themeColor="accent6"/>
          <w:bottom w:val="single" w:sz="4" w:space="0" w:color="70AD47" w:themeColor="accent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70AD47" w:themeColor="accent6"/>
          <w:left w:val="nil"/>
        </w:tcBorders>
      </w:tcPr>
    </w:tblStylePr>
    <w:tblStylePr w:type="swCell">
      <w:tblPr/>
      <w:tcPr>
        <w:tcBorders>
          <w:top w:val="double" w:sz="4" w:space="0" w:color="70AD47" w:themeColor="accent6"/>
          <w:right w:val="nil"/>
        </w:tcBorders>
      </w:tcPr>
    </w:tblStylePr>
  </w:style>
  <w:style w:type="table" w:styleId="DanhschBng4">
    <w:name w:val="List Table 4"/>
    <w:basedOn w:val="BangThngthng"/>
    <w:uiPriority w:val="49"/>
    <w:rsid w:val="00336DF6"/>
    <w:pPr>
      <w:spacing w:after="0"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DanhschBng4-Nhnmanh1">
    <w:name w:val="List Table 4 Accent 1"/>
    <w:basedOn w:val="BangThngthng"/>
    <w:uiPriority w:val="49"/>
    <w:rsid w:val="00336DF6"/>
    <w:pPr>
      <w:spacing w:after="0" w:line="240" w:lineRule="auto"/>
    </w:p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tblBorders>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tcBorders>
        <w:shd w:val="clear" w:color="auto" w:fill="5B9BD5" w:themeFill="accent1"/>
      </w:tcPr>
    </w:tblStylePr>
    <w:tblStylePr w:type="lastRow">
      <w:rPr>
        <w:b/>
        <w:bCs/>
      </w:rPr>
      <w:tblPr/>
      <w:tcPr>
        <w:tcBorders>
          <w:top w:val="double" w:sz="4" w:space="0" w:color="9CC2E5" w:themeColor="accent1" w:themeTint="99"/>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styleId="DanhschBng4-Nhnmanh2">
    <w:name w:val="List Table 4 Accent 2"/>
    <w:basedOn w:val="BangThngthng"/>
    <w:uiPriority w:val="49"/>
    <w:rsid w:val="00336DF6"/>
    <w:pPr>
      <w:spacing w:after="0" w:line="240" w:lineRule="auto"/>
    </w:p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tblBorders>
    </w:tblPr>
    <w:tblStylePr w:type="firstRow">
      <w:rPr>
        <w:b/>
        <w:bCs/>
        <w:color w:val="FFFFFF" w:themeColor="background1"/>
      </w:rPr>
      <w:tblPr/>
      <w:tcPr>
        <w:tcBorders>
          <w:top w:val="single" w:sz="4" w:space="0" w:color="ED7D31" w:themeColor="accent2"/>
          <w:left w:val="single" w:sz="4" w:space="0" w:color="ED7D31" w:themeColor="accent2"/>
          <w:bottom w:val="single" w:sz="4" w:space="0" w:color="ED7D31" w:themeColor="accent2"/>
          <w:right w:val="single" w:sz="4" w:space="0" w:color="ED7D31" w:themeColor="accent2"/>
          <w:insideH w:val="nil"/>
        </w:tcBorders>
        <w:shd w:val="clear" w:color="auto" w:fill="ED7D31" w:themeFill="accent2"/>
      </w:tcPr>
    </w:tblStylePr>
    <w:tblStylePr w:type="lastRow">
      <w:rPr>
        <w:b/>
        <w:bCs/>
      </w:rPr>
      <w:tblPr/>
      <w:tcPr>
        <w:tcBorders>
          <w:top w:val="double" w:sz="4" w:space="0" w:color="F4B083" w:themeColor="accent2" w:themeTint="99"/>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DanhschBng4-Nhnmanh3">
    <w:name w:val="List Table 4 Accent 3"/>
    <w:basedOn w:val="BangThngthng"/>
    <w:uiPriority w:val="49"/>
    <w:rsid w:val="00336DF6"/>
    <w:pPr>
      <w:spacing w:after="0" w:line="240" w:lineRule="auto"/>
    </w:p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tcBorders>
        <w:shd w:val="clear" w:color="auto" w:fill="A5A5A5" w:themeFill="accent3"/>
      </w:tcPr>
    </w:tblStylePr>
    <w:tblStylePr w:type="lastRow">
      <w:rPr>
        <w:b/>
        <w:bCs/>
      </w:rPr>
      <w:tblPr/>
      <w:tcPr>
        <w:tcBorders>
          <w:top w:val="doub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DanhschBng4-Nhnmanh4">
    <w:name w:val="List Table 4 Accent 4"/>
    <w:basedOn w:val="BangThngthng"/>
    <w:uiPriority w:val="49"/>
    <w:rsid w:val="00336DF6"/>
    <w:pPr>
      <w:spacing w:after="0" w:line="240" w:lineRule="auto"/>
    </w:p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tblBorders>
    </w:tblPr>
    <w:tblStylePr w:type="firstRow">
      <w:rPr>
        <w:b/>
        <w:bCs/>
        <w:color w:val="FFFFFF" w:themeColor="background1"/>
      </w:rPr>
      <w:tblPr/>
      <w:tcPr>
        <w:tcBorders>
          <w:top w:val="single" w:sz="4" w:space="0" w:color="FFC000" w:themeColor="accent4"/>
          <w:left w:val="single" w:sz="4" w:space="0" w:color="FFC000" w:themeColor="accent4"/>
          <w:bottom w:val="single" w:sz="4" w:space="0" w:color="FFC000" w:themeColor="accent4"/>
          <w:right w:val="single" w:sz="4" w:space="0" w:color="FFC000" w:themeColor="accent4"/>
          <w:insideH w:val="nil"/>
        </w:tcBorders>
        <w:shd w:val="clear" w:color="auto" w:fill="FFC000" w:themeFill="accent4"/>
      </w:tcPr>
    </w:tblStylePr>
    <w:tblStylePr w:type="lastRow">
      <w:rPr>
        <w:b/>
        <w:bCs/>
      </w:rPr>
      <w:tblPr/>
      <w:tcPr>
        <w:tcBorders>
          <w:top w:val="double" w:sz="4" w:space="0" w:color="FFD966" w:themeColor="accent4" w:themeTint="99"/>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DanhschBng4-Nhnmanh5">
    <w:name w:val="List Table 4 Accent 5"/>
    <w:basedOn w:val="BangThngthng"/>
    <w:uiPriority w:val="49"/>
    <w:rsid w:val="00336DF6"/>
    <w:pPr>
      <w:spacing w:after="0" w:line="240" w:lineRule="auto"/>
    </w:p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tblBorders>
    </w:tblPr>
    <w:tblStylePr w:type="firstRow">
      <w:rPr>
        <w:b/>
        <w:bCs/>
        <w:color w:val="FFFFFF" w:themeColor="background1"/>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insideH w:val="nil"/>
        </w:tcBorders>
        <w:shd w:val="clear" w:color="auto" w:fill="4472C4" w:themeFill="accent5"/>
      </w:tcPr>
    </w:tblStylePr>
    <w:tblStylePr w:type="lastRow">
      <w:rPr>
        <w:b/>
        <w:bCs/>
      </w:rPr>
      <w:tblPr/>
      <w:tcPr>
        <w:tcBorders>
          <w:top w:val="double" w:sz="4" w:space="0" w:color="8EAADB" w:themeColor="accent5" w:themeTint="99"/>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styleId="DanhschBng4-Nhnmanh6">
    <w:name w:val="List Table 4 Accent 6"/>
    <w:basedOn w:val="BangThngthng"/>
    <w:uiPriority w:val="49"/>
    <w:rsid w:val="00336DF6"/>
    <w:pPr>
      <w:spacing w:after="0" w:line="240" w:lineRule="auto"/>
    </w:p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tcBorders>
        <w:shd w:val="clear" w:color="auto" w:fill="70AD47" w:themeFill="accent6"/>
      </w:tcPr>
    </w:tblStylePr>
    <w:tblStylePr w:type="lastRow">
      <w:rPr>
        <w:b/>
        <w:bCs/>
      </w:rPr>
      <w:tblPr/>
      <w:tcPr>
        <w:tcBorders>
          <w:top w:val="double" w:sz="4" w:space="0" w:color="A8D08D" w:themeColor="accent6" w:themeTint="99"/>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DanhschBng5m">
    <w:name w:val="List Table 5 Dark"/>
    <w:basedOn w:val="BangThngthng"/>
    <w:uiPriority w:val="50"/>
    <w:rsid w:val="00336DF6"/>
    <w:pPr>
      <w:spacing w:after="0" w:line="240" w:lineRule="auto"/>
    </w:pPr>
    <w:rPr>
      <w:color w:val="FFFFFF" w:themeColor="background1"/>
    </w:rPr>
    <w:tblPr>
      <w:tblStyleRowBandSize w:val="1"/>
      <w:tblStyleColBandSize w:val="1"/>
      <w:tblBorders>
        <w:top w:val="single" w:sz="24" w:space="0" w:color="000000" w:themeColor="text1"/>
        <w:left w:val="single" w:sz="24" w:space="0" w:color="000000" w:themeColor="text1"/>
        <w:bottom w:val="single" w:sz="24" w:space="0" w:color="000000" w:themeColor="text1"/>
        <w:right w:val="single" w:sz="24" w:space="0" w:color="000000" w:themeColor="text1"/>
      </w:tblBorders>
    </w:tblPr>
    <w:tcPr>
      <w:shd w:val="clear" w:color="auto" w:fill="000000" w:themeFill="tex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DanhschBng5m-Nhnmanh1">
    <w:name w:val="List Table 5 Dark Accent 1"/>
    <w:basedOn w:val="BangThngthng"/>
    <w:uiPriority w:val="50"/>
    <w:rsid w:val="00336DF6"/>
    <w:pPr>
      <w:spacing w:after="0" w:line="240" w:lineRule="auto"/>
    </w:pPr>
    <w:rPr>
      <w:color w:val="FFFFFF" w:themeColor="background1"/>
    </w:rPr>
    <w:tblPr>
      <w:tblStyleRowBandSize w:val="1"/>
      <w:tblStyleColBandSize w:val="1"/>
      <w:tblBorders>
        <w:top w:val="single" w:sz="24" w:space="0" w:color="5B9BD5" w:themeColor="accent1"/>
        <w:left w:val="single" w:sz="24" w:space="0" w:color="5B9BD5" w:themeColor="accent1"/>
        <w:bottom w:val="single" w:sz="24" w:space="0" w:color="5B9BD5" w:themeColor="accent1"/>
        <w:right w:val="single" w:sz="24" w:space="0" w:color="5B9BD5" w:themeColor="accent1"/>
      </w:tblBorders>
    </w:tblPr>
    <w:tcPr>
      <w:shd w:val="clear" w:color="auto" w:fill="5B9BD5" w:themeFill="accen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DanhschBng5m-Nhnmanh2">
    <w:name w:val="List Table 5 Dark Accent 2"/>
    <w:basedOn w:val="BangThngthng"/>
    <w:uiPriority w:val="50"/>
    <w:rsid w:val="00336DF6"/>
    <w:pPr>
      <w:spacing w:after="0" w:line="240" w:lineRule="auto"/>
    </w:pPr>
    <w:rPr>
      <w:color w:val="FFFFFF" w:themeColor="background1"/>
    </w:rPr>
    <w:tblPr>
      <w:tblStyleRowBandSize w:val="1"/>
      <w:tblStyleColBandSize w:val="1"/>
      <w:tblBorders>
        <w:top w:val="single" w:sz="24" w:space="0" w:color="ED7D31" w:themeColor="accent2"/>
        <w:left w:val="single" w:sz="24" w:space="0" w:color="ED7D31" w:themeColor="accent2"/>
        <w:bottom w:val="single" w:sz="24" w:space="0" w:color="ED7D31" w:themeColor="accent2"/>
        <w:right w:val="single" w:sz="24" w:space="0" w:color="ED7D31" w:themeColor="accent2"/>
      </w:tblBorders>
    </w:tblPr>
    <w:tcPr>
      <w:shd w:val="clear" w:color="auto" w:fill="ED7D31" w:themeFill="accent2"/>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DanhschBng5m-Nhnmanh3">
    <w:name w:val="List Table 5 Dark Accent 3"/>
    <w:basedOn w:val="BangThngthng"/>
    <w:uiPriority w:val="50"/>
    <w:rsid w:val="00336DF6"/>
    <w:pPr>
      <w:spacing w:after="0" w:line="240" w:lineRule="auto"/>
    </w:pPr>
    <w:rPr>
      <w:color w:val="FFFFFF" w:themeColor="background1"/>
    </w:rPr>
    <w:tblPr>
      <w:tblStyleRowBandSize w:val="1"/>
      <w:tblStyleColBandSize w:val="1"/>
      <w:tblBorders>
        <w:top w:val="single" w:sz="24" w:space="0" w:color="A5A5A5" w:themeColor="accent3"/>
        <w:left w:val="single" w:sz="24" w:space="0" w:color="A5A5A5" w:themeColor="accent3"/>
        <w:bottom w:val="single" w:sz="24" w:space="0" w:color="A5A5A5" w:themeColor="accent3"/>
        <w:right w:val="single" w:sz="24" w:space="0" w:color="A5A5A5" w:themeColor="accent3"/>
      </w:tblBorders>
    </w:tblPr>
    <w:tcPr>
      <w:shd w:val="clear" w:color="auto" w:fill="A5A5A5" w:themeFill="accent3"/>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DanhschBng5m-Nhnmanh4">
    <w:name w:val="List Table 5 Dark Accent 4"/>
    <w:basedOn w:val="BangThngthng"/>
    <w:uiPriority w:val="50"/>
    <w:rsid w:val="00336DF6"/>
    <w:pPr>
      <w:spacing w:after="0" w:line="240" w:lineRule="auto"/>
    </w:pPr>
    <w:rPr>
      <w:color w:val="FFFFFF" w:themeColor="background1"/>
    </w:rPr>
    <w:tblPr>
      <w:tblStyleRowBandSize w:val="1"/>
      <w:tblStyleColBandSize w:val="1"/>
      <w:tblBorders>
        <w:top w:val="single" w:sz="24" w:space="0" w:color="FFC000" w:themeColor="accent4"/>
        <w:left w:val="single" w:sz="24" w:space="0" w:color="FFC000" w:themeColor="accent4"/>
        <w:bottom w:val="single" w:sz="24" w:space="0" w:color="FFC000" w:themeColor="accent4"/>
        <w:right w:val="single" w:sz="24" w:space="0" w:color="FFC000" w:themeColor="accent4"/>
      </w:tblBorders>
    </w:tblPr>
    <w:tcPr>
      <w:shd w:val="clear" w:color="auto" w:fill="FFC000" w:themeFill="accent4"/>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DanhschBng5m-Nhnmanh5">
    <w:name w:val="List Table 5 Dark Accent 5"/>
    <w:basedOn w:val="BangThngthng"/>
    <w:uiPriority w:val="50"/>
    <w:rsid w:val="00336DF6"/>
    <w:pPr>
      <w:spacing w:after="0" w:line="240" w:lineRule="auto"/>
    </w:pPr>
    <w:rPr>
      <w:color w:val="FFFFFF" w:themeColor="background1"/>
    </w:rPr>
    <w:tblPr>
      <w:tblStyleRowBandSize w:val="1"/>
      <w:tblStyleColBandSize w:val="1"/>
      <w:tblBorders>
        <w:top w:val="single" w:sz="24" w:space="0" w:color="4472C4" w:themeColor="accent5"/>
        <w:left w:val="single" w:sz="24" w:space="0" w:color="4472C4" w:themeColor="accent5"/>
        <w:bottom w:val="single" w:sz="24" w:space="0" w:color="4472C4" w:themeColor="accent5"/>
        <w:right w:val="single" w:sz="24" w:space="0" w:color="4472C4" w:themeColor="accent5"/>
      </w:tblBorders>
    </w:tblPr>
    <w:tcPr>
      <w:shd w:val="clear" w:color="auto" w:fill="4472C4" w:themeFill="accent5"/>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DanhschBng5m-Nhnmanh6">
    <w:name w:val="List Table 5 Dark Accent 6"/>
    <w:basedOn w:val="BangThngthng"/>
    <w:uiPriority w:val="50"/>
    <w:rsid w:val="00336DF6"/>
    <w:pPr>
      <w:spacing w:after="0" w:line="240" w:lineRule="auto"/>
    </w:pPr>
    <w:rPr>
      <w:color w:val="FFFFFF" w:themeColor="background1"/>
    </w:rPr>
    <w:tblPr>
      <w:tblStyleRowBandSize w:val="1"/>
      <w:tblStyleColBandSize w:val="1"/>
      <w:tblBorders>
        <w:top w:val="single" w:sz="24" w:space="0" w:color="70AD47" w:themeColor="accent6"/>
        <w:left w:val="single" w:sz="24" w:space="0" w:color="70AD47" w:themeColor="accent6"/>
        <w:bottom w:val="single" w:sz="24" w:space="0" w:color="70AD47" w:themeColor="accent6"/>
        <w:right w:val="single" w:sz="24" w:space="0" w:color="70AD47" w:themeColor="accent6"/>
      </w:tblBorders>
    </w:tblPr>
    <w:tcPr>
      <w:shd w:val="clear" w:color="auto" w:fill="70AD47"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DanhschBng6Nhiumusc">
    <w:name w:val="List Table 6 Colorful"/>
    <w:basedOn w:val="BangThngthng"/>
    <w:uiPriority w:val="51"/>
    <w:rsid w:val="00336DF6"/>
    <w:pPr>
      <w:spacing w:after="0" w:line="240" w:lineRule="auto"/>
    </w:pPr>
    <w:rPr>
      <w:color w:val="000000" w:themeColor="text1"/>
    </w:rPr>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DanhschBng6Nhiumusc-Nhnmanh1">
    <w:name w:val="List Table 6 Colorful Accent 1"/>
    <w:basedOn w:val="BangThngthng"/>
    <w:uiPriority w:val="51"/>
    <w:rsid w:val="00336DF6"/>
    <w:pPr>
      <w:spacing w:after="0" w:line="240" w:lineRule="auto"/>
    </w:pPr>
    <w:rPr>
      <w:color w:val="2E74B5" w:themeColor="accent1" w:themeShade="BF"/>
    </w:rPr>
    <w:tblPr>
      <w:tblStyleRowBandSize w:val="1"/>
      <w:tblStyleColBandSize w:val="1"/>
      <w:tblBorders>
        <w:top w:val="single" w:sz="4" w:space="0" w:color="5B9BD5" w:themeColor="accent1"/>
        <w:bottom w:val="single" w:sz="4" w:space="0" w:color="5B9BD5" w:themeColor="accent1"/>
      </w:tblBorders>
    </w:tblPr>
    <w:tblStylePr w:type="firstRow">
      <w:rPr>
        <w:b/>
        <w:bCs/>
      </w:rPr>
      <w:tblPr/>
      <w:tcPr>
        <w:tcBorders>
          <w:bottom w:val="single" w:sz="4" w:space="0" w:color="5B9BD5" w:themeColor="accent1"/>
        </w:tcBorders>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styleId="DanhschBng6Nhiumusc-Nhnmanh2">
    <w:name w:val="List Table 6 Colorful Accent 2"/>
    <w:basedOn w:val="BangThngthng"/>
    <w:uiPriority w:val="51"/>
    <w:rsid w:val="00336DF6"/>
    <w:pPr>
      <w:spacing w:after="0" w:line="240" w:lineRule="auto"/>
    </w:pPr>
    <w:rPr>
      <w:color w:val="C45911" w:themeColor="accent2" w:themeShade="BF"/>
    </w:rPr>
    <w:tblPr>
      <w:tblStyleRowBandSize w:val="1"/>
      <w:tblStyleColBandSize w:val="1"/>
      <w:tblBorders>
        <w:top w:val="single" w:sz="4" w:space="0" w:color="ED7D31" w:themeColor="accent2"/>
        <w:bottom w:val="single" w:sz="4" w:space="0" w:color="ED7D31" w:themeColor="accent2"/>
      </w:tblBorders>
    </w:tblPr>
    <w:tblStylePr w:type="firstRow">
      <w:rPr>
        <w:b/>
        <w:bCs/>
      </w:rPr>
      <w:tblPr/>
      <w:tcPr>
        <w:tcBorders>
          <w:bottom w:val="single" w:sz="4" w:space="0" w:color="ED7D31" w:themeColor="accent2"/>
        </w:tcBorders>
      </w:tcPr>
    </w:tblStylePr>
    <w:tblStylePr w:type="lastRow">
      <w:rPr>
        <w:b/>
        <w:bCs/>
      </w:rPr>
      <w:tblPr/>
      <w:tcPr>
        <w:tcBorders>
          <w:top w:val="double" w:sz="4" w:space="0" w:color="ED7D31" w:themeColor="accent2"/>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DanhschBng6Nhiumusc-Nhnmanh3">
    <w:name w:val="List Table 6 Colorful Accent 3"/>
    <w:basedOn w:val="BangThngthng"/>
    <w:uiPriority w:val="51"/>
    <w:rsid w:val="00336DF6"/>
    <w:pPr>
      <w:spacing w:after="0" w:line="240" w:lineRule="auto"/>
    </w:pPr>
    <w:rPr>
      <w:color w:val="7B7B7B" w:themeColor="accent3" w:themeShade="BF"/>
    </w:rPr>
    <w:tblPr>
      <w:tblStyleRowBandSize w:val="1"/>
      <w:tblStyleColBandSize w:val="1"/>
      <w:tblBorders>
        <w:top w:val="single" w:sz="4" w:space="0" w:color="A5A5A5" w:themeColor="accent3"/>
        <w:bottom w:val="single" w:sz="4" w:space="0" w:color="A5A5A5" w:themeColor="accent3"/>
      </w:tblBorders>
    </w:tblPr>
    <w:tblStylePr w:type="firstRow">
      <w:rPr>
        <w:b/>
        <w:bCs/>
      </w:rPr>
      <w:tblPr/>
      <w:tcPr>
        <w:tcBorders>
          <w:bottom w:val="single" w:sz="4" w:space="0" w:color="A5A5A5" w:themeColor="accent3"/>
        </w:tcBorders>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DanhschBng6Nhiumusc-Nhnmanh4">
    <w:name w:val="List Table 6 Colorful Accent 4"/>
    <w:basedOn w:val="BangThngthng"/>
    <w:uiPriority w:val="51"/>
    <w:rsid w:val="00336DF6"/>
    <w:pPr>
      <w:spacing w:after="0" w:line="240" w:lineRule="auto"/>
    </w:pPr>
    <w:rPr>
      <w:color w:val="BF8F00" w:themeColor="accent4" w:themeShade="BF"/>
    </w:rPr>
    <w:tblPr>
      <w:tblStyleRowBandSize w:val="1"/>
      <w:tblStyleColBandSize w:val="1"/>
      <w:tblBorders>
        <w:top w:val="single" w:sz="4" w:space="0" w:color="FFC000" w:themeColor="accent4"/>
        <w:bottom w:val="single" w:sz="4" w:space="0" w:color="FFC000" w:themeColor="accent4"/>
      </w:tblBorders>
    </w:tblPr>
    <w:tblStylePr w:type="firstRow">
      <w:rPr>
        <w:b/>
        <w:bCs/>
      </w:rPr>
      <w:tblPr/>
      <w:tcPr>
        <w:tcBorders>
          <w:bottom w:val="single" w:sz="4" w:space="0" w:color="FFC000" w:themeColor="accent4"/>
        </w:tcBorders>
      </w:tcPr>
    </w:tblStylePr>
    <w:tblStylePr w:type="lastRow">
      <w:rPr>
        <w:b/>
        <w:bCs/>
      </w:rPr>
      <w:tblPr/>
      <w:tcPr>
        <w:tcBorders>
          <w:top w:val="double" w:sz="4" w:space="0" w:color="FFC000" w:themeColor="accent4"/>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DanhschBng6Nhiumusc-Nhnmanh5">
    <w:name w:val="List Table 6 Colorful Accent 5"/>
    <w:basedOn w:val="BangThngthng"/>
    <w:uiPriority w:val="51"/>
    <w:rsid w:val="00336DF6"/>
    <w:pPr>
      <w:spacing w:after="0" w:line="240" w:lineRule="auto"/>
    </w:pPr>
    <w:rPr>
      <w:color w:val="2F5496" w:themeColor="accent5" w:themeShade="BF"/>
    </w:rPr>
    <w:tblPr>
      <w:tblStyleRowBandSize w:val="1"/>
      <w:tblStyleColBandSize w:val="1"/>
      <w:tblBorders>
        <w:top w:val="single" w:sz="4" w:space="0" w:color="4472C4" w:themeColor="accent5"/>
        <w:bottom w:val="single" w:sz="4" w:space="0" w:color="4472C4" w:themeColor="accent5"/>
      </w:tblBorders>
    </w:tblPr>
    <w:tblStylePr w:type="firstRow">
      <w:rPr>
        <w:b/>
        <w:bCs/>
      </w:rPr>
      <w:tblPr/>
      <w:tcPr>
        <w:tcBorders>
          <w:bottom w:val="single" w:sz="4" w:space="0" w:color="4472C4" w:themeColor="accent5"/>
        </w:tcBorders>
      </w:tcPr>
    </w:tblStylePr>
    <w:tblStylePr w:type="lastRow">
      <w:rPr>
        <w:b/>
        <w:bCs/>
      </w:rPr>
      <w:tblPr/>
      <w:tcPr>
        <w:tcBorders>
          <w:top w:val="double" w:sz="4" w:space="0" w:color="4472C4" w:themeColor="accent5"/>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styleId="DanhschBng6Nhiumusc-Nhnmanh6">
    <w:name w:val="List Table 6 Colorful Accent 6"/>
    <w:basedOn w:val="BangThngthng"/>
    <w:uiPriority w:val="51"/>
    <w:rsid w:val="00336DF6"/>
    <w:pPr>
      <w:spacing w:after="0" w:line="240" w:lineRule="auto"/>
    </w:pPr>
    <w:rPr>
      <w:color w:val="538135" w:themeColor="accent6" w:themeShade="BF"/>
    </w:rPr>
    <w:tblPr>
      <w:tblStyleRowBandSize w:val="1"/>
      <w:tblStyleColBandSize w:val="1"/>
      <w:tblBorders>
        <w:top w:val="single" w:sz="4" w:space="0" w:color="70AD47" w:themeColor="accent6"/>
        <w:bottom w:val="single" w:sz="4" w:space="0" w:color="70AD47" w:themeColor="accent6"/>
      </w:tblBorders>
    </w:tblPr>
    <w:tblStylePr w:type="firstRow">
      <w:rPr>
        <w:b/>
        <w:bCs/>
      </w:rPr>
      <w:tblPr/>
      <w:tcPr>
        <w:tcBorders>
          <w:bottom w:val="single" w:sz="4" w:space="0" w:color="70AD47" w:themeColor="accent6"/>
        </w:tcBorders>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DanhschBng7Nhiumusc">
    <w:name w:val="List Table 7 Colorful"/>
    <w:basedOn w:val="BangThngthng"/>
    <w:uiPriority w:val="52"/>
    <w:rsid w:val="00336DF6"/>
    <w:pPr>
      <w:spacing w:after="0" w:line="240" w:lineRule="auto"/>
    </w:pPr>
    <w:rPr>
      <w:color w:val="000000" w:themeColor="text1"/>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0000"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0000"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0000"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0000" w:themeColor="text1"/>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DanhschBng7Nhiumusc-Nhnmanh1">
    <w:name w:val="List Table 7 Colorful Accent 1"/>
    <w:basedOn w:val="BangThngthng"/>
    <w:uiPriority w:val="52"/>
    <w:rsid w:val="00336DF6"/>
    <w:pPr>
      <w:spacing w:after="0" w:line="240" w:lineRule="auto"/>
    </w:pPr>
    <w:rPr>
      <w:color w:val="2E74B5" w:themeColor="accent1"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5B9BD5" w:themeColor="accen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5B9BD5" w:themeColor="accen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5B9BD5" w:themeColor="accen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5B9BD5" w:themeColor="accent1"/>
        </w:tcBorders>
        <w:shd w:val="clear" w:color="auto" w:fill="FFFFFF" w:themeFill="background1"/>
      </w:tcPr>
    </w:tblStylePr>
    <w:tblStylePr w:type="band1Vert">
      <w:tblPr/>
      <w:tcPr>
        <w:shd w:val="clear" w:color="auto" w:fill="DEEAF6" w:themeFill="accent1" w:themeFillTint="33"/>
      </w:tcPr>
    </w:tblStylePr>
    <w:tblStylePr w:type="band1Horz">
      <w:tblPr/>
      <w:tcPr>
        <w:shd w:val="clear" w:color="auto" w:fill="DEEAF6" w:themeFill="accen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DanhschBng7Nhiumusc-Nhnmanh2">
    <w:name w:val="List Table 7 Colorful Accent 2"/>
    <w:basedOn w:val="BangThngthng"/>
    <w:uiPriority w:val="52"/>
    <w:rsid w:val="00336DF6"/>
    <w:pPr>
      <w:spacing w:after="0" w:line="240" w:lineRule="auto"/>
    </w:pPr>
    <w:rPr>
      <w:color w:val="C45911" w:themeColor="accent2"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ED7D31" w:themeColor="accent2"/>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ED7D31" w:themeColor="accent2"/>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ED7D31" w:themeColor="accent2"/>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ED7D31" w:themeColor="accent2"/>
        </w:tcBorders>
        <w:shd w:val="clear" w:color="auto" w:fill="FFFFFF" w:themeFill="background1"/>
      </w:tcPr>
    </w:tblStylePr>
    <w:tblStylePr w:type="band1Vert">
      <w:tblPr/>
      <w:tcPr>
        <w:shd w:val="clear" w:color="auto" w:fill="FBE4D5" w:themeFill="accent2" w:themeFillTint="33"/>
      </w:tcPr>
    </w:tblStylePr>
    <w:tblStylePr w:type="band1Horz">
      <w:tblPr/>
      <w:tcPr>
        <w:shd w:val="clear" w:color="auto" w:fill="FBE4D5" w:themeFill="accent2"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DanhschBng7Nhiumusc-Nhnmanh3">
    <w:name w:val="List Table 7 Colorful Accent 3"/>
    <w:basedOn w:val="BangThngthng"/>
    <w:uiPriority w:val="52"/>
    <w:rsid w:val="00336DF6"/>
    <w:pPr>
      <w:spacing w:after="0" w:line="240" w:lineRule="auto"/>
    </w:pPr>
    <w:rPr>
      <w:color w:val="7B7B7B" w:themeColor="accent3"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A5A5A5" w:themeColor="accent3"/>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A5A5A5" w:themeColor="accent3"/>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A5A5A5" w:themeColor="accent3"/>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A5A5A5" w:themeColor="accent3"/>
        </w:tcBorders>
        <w:shd w:val="clear" w:color="auto" w:fill="FFFFFF" w:themeFill="background1"/>
      </w:tcPr>
    </w:tblStylePr>
    <w:tblStylePr w:type="band1Vert">
      <w:tblPr/>
      <w:tcPr>
        <w:shd w:val="clear" w:color="auto" w:fill="EDEDED" w:themeFill="accent3" w:themeFillTint="33"/>
      </w:tcPr>
    </w:tblStylePr>
    <w:tblStylePr w:type="band1Horz">
      <w:tblPr/>
      <w:tcPr>
        <w:shd w:val="clear" w:color="auto" w:fill="EDEDED" w:themeFill="accent3"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DanhschBng7Nhiumusc-Nhnmanh4">
    <w:name w:val="List Table 7 Colorful Accent 4"/>
    <w:basedOn w:val="BangThngthng"/>
    <w:uiPriority w:val="52"/>
    <w:rsid w:val="00336DF6"/>
    <w:pPr>
      <w:spacing w:after="0" w:line="240" w:lineRule="auto"/>
    </w:pPr>
    <w:rPr>
      <w:color w:val="BF8F00" w:themeColor="accent4"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FFC000" w:themeColor="accent4"/>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FFC000" w:themeColor="accent4"/>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FFC000" w:themeColor="accent4"/>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FFC000" w:themeColor="accent4"/>
        </w:tcBorders>
        <w:shd w:val="clear" w:color="auto" w:fill="FFFFFF" w:themeFill="background1"/>
      </w:tcPr>
    </w:tblStylePr>
    <w:tblStylePr w:type="band1Vert">
      <w:tblPr/>
      <w:tcPr>
        <w:shd w:val="clear" w:color="auto" w:fill="FFF2CC" w:themeFill="accent4" w:themeFillTint="33"/>
      </w:tcPr>
    </w:tblStylePr>
    <w:tblStylePr w:type="band1Horz">
      <w:tblPr/>
      <w:tcPr>
        <w:shd w:val="clear" w:color="auto" w:fill="FFF2CC" w:themeFill="accent4"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DanhschBng7Nhiumusc-Nhnmanh5">
    <w:name w:val="List Table 7 Colorful Accent 5"/>
    <w:basedOn w:val="BangThngthng"/>
    <w:uiPriority w:val="52"/>
    <w:rsid w:val="00336DF6"/>
    <w:pPr>
      <w:spacing w:after="0" w:line="240" w:lineRule="auto"/>
    </w:pPr>
    <w:rPr>
      <w:color w:val="2F5496" w:themeColor="accent5"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4472C4"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4472C4"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4472C4"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4472C4" w:themeColor="accent5"/>
        </w:tcBorders>
        <w:shd w:val="clear" w:color="auto" w:fill="FFFFFF" w:themeFill="background1"/>
      </w:tcPr>
    </w:tblStylePr>
    <w:tblStylePr w:type="band1Vert">
      <w:tblPr/>
      <w:tcPr>
        <w:shd w:val="clear" w:color="auto" w:fill="D9E2F3" w:themeFill="accent5" w:themeFillTint="33"/>
      </w:tcPr>
    </w:tblStylePr>
    <w:tblStylePr w:type="band1Horz">
      <w:tblPr/>
      <w:tcPr>
        <w:shd w:val="clear" w:color="auto" w:fill="D9E2F3"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DanhschBng7Nhiumusc-Nhnmanh6">
    <w:name w:val="List Table 7 Colorful Accent 6"/>
    <w:basedOn w:val="BangThngthng"/>
    <w:uiPriority w:val="52"/>
    <w:rsid w:val="00336DF6"/>
    <w:pPr>
      <w:spacing w:after="0" w:line="240" w:lineRule="auto"/>
    </w:pPr>
    <w:rPr>
      <w:color w:val="538135" w:themeColor="accent6"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0AD47" w:themeColor="accent6"/>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0AD47" w:themeColor="accent6"/>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0AD47" w:themeColor="accent6"/>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0AD47" w:themeColor="accent6"/>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VnbanMacro">
    <w:name w:val="macro"/>
    <w:link w:val="VnbanMacroChar"/>
    <w:uiPriority w:val="99"/>
    <w:semiHidden/>
    <w:unhideWhenUsed/>
    <w:rsid w:val="00336DF6"/>
    <w:pPr>
      <w:tabs>
        <w:tab w:val="left" w:pos="480"/>
        <w:tab w:val="left" w:pos="960"/>
        <w:tab w:val="left" w:pos="1440"/>
        <w:tab w:val="left" w:pos="1920"/>
        <w:tab w:val="left" w:pos="2400"/>
        <w:tab w:val="left" w:pos="2880"/>
        <w:tab w:val="left" w:pos="3360"/>
        <w:tab w:val="left" w:pos="3840"/>
        <w:tab w:val="left" w:pos="4320"/>
      </w:tabs>
      <w:spacing w:after="0"/>
    </w:pPr>
    <w:rPr>
      <w:rFonts w:ascii="Consolas" w:hAnsi="Consolas"/>
      <w:szCs w:val="20"/>
    </w:rPr>
  </w:style>
  <w:style w:type="character" w:customStyle="1" w:styleId="VnbanMacroChar">
    <w:name w:val="Văn bản Macro Char"/>
    <w:basedOn w:val="Phngmcinhcuaoanvn"/>
    <w:link w:val="VnbanMacro"/>
    <w:uiPriority w:val="99"/>
    <w:semiHidden/>
    <w:rsid w:val="00336DF6"/>
    <w:rPr>
      <w:rFonts w:ascii="Consolas" w:hAnsi="Consolas"/>
      <w:szCs w:val="20"/>
    </w:rPr>
  </w:style>
  <w:style w:type="table" w:styleId="LiVa1">
    <w:name w:val="Medium Grid 1"/>
    <w:basedOn w:val="BangThngthng"/>
    <w:uiPriority w:val="67"/>
    <w:semiHidden/>
    <w:unhideWhenUsed/>
    <w:rsid w:val="00336DF6"/>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LiVa1-Nhnmanh1">
    <w:name w:val="Medium Grid 1 Accent 1"/>
    <w:basedOn w:val="BangThngthng"/>
    <w:uiPriority w:val="67"/>
    <w:semiHidden/>
    <w:unhideWhenUsed/>
    <w:rsid w:val="00336DF6"/>
    <w:pPr>
      <w:spacing w:after="0" w:line="240" w:lineRule="auto"/>
    </w:pPr>
    <w:tblPr>
      <w:tblStyleRowBandSize w:val="1"/>
      <w:tblStyleColBandSize w:val="1"/>
      <w:tbl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single" w:sz="8" w:space="0" w:color="84B3DF" w:themeColor="accent1" w:themeTint="BF"/>
        <w:insideV w:val="single" w:sz="8" w:space="0" w:color="84B3DF" w:themeColor="accent1" w:themeTint="BF"/>
      </w:tblBorders>
    </w:tblPr>
    <w:tcPr>
      <w:shd w:val="clear" w:color="auto" w:fill="D6E6F4" w:themeFill="accent1" w:themeFillTint="3F"/>
    </w:tcPr>
    <w:tblStylePr w:type="firstRow">
      <w:rPr>
        <w:b/>
        <w:bCs/>
      </w:rPr>
    </w:tblStylePr>
    <w:tblStylePr w:type="lastRow">
      <w:rPr>
        <w:b/>
        <w:bCs/>
      </w:rPr>
      <w:tblPr/>
      <w:tcPr>
        <w:tcBorders>
          <w:top w:val="single" w:sz="18" w:space="0" w:color="84B3DF" w:themeColor="accent1" w:themeTint="BF"/>
        </w:tcBorders>
      </w:tcPr>
    </w:tblStylePr>
    <w:tblStylePr w:type="firstCol">
      <w:rPr>
        <w:b/>
        <w:bCs/>
      </w:rPr>
    </w:tblStylePr>
    <w:tblStylePr w:type="lastCol">
      <w:rPr>
        <w:b/>
        <w:bCs/>
      </w:rPr>
    </w:tblStylePr>
    <w:tblStylePr w:type="band1Vert">
      <w:tblPr/>
      <w:tcPr>
        <w:shd w:val="clear" w:color="auto" w:fill="ADCCEA" w:themeFill="accent1" w:themeFillTint="7F"/>
      </w:tcPr>
    </w:tblStylePr>
    <w:tblStylePr w:type="band1Horz">
      <w:tblPr/>
      <w:tcPr>
        <w:shd w:val="clear" w:color="auto" w:fill="ADCCEA" w:themeFill="accent1" w:themeFillTint="7F"/>
      </w:tcPr>
    </w:tblStylePr>
  </w:style>
  <w:style w:type="table" w:styleId="LiVa1-Nhnmanh2">
    <w:name w:val="Medium Grid 1 Accent 2"/>
    <w:basedOn w:val="BangThngthng"/>
    <w:uiPriority w:val="67"/>
    <w:semiHidden/>
    <w:unhideWhenUsed/>
    <w:rsid w:val="00336DF6"/>
    <w:pPr>
      <w:spacing w:after="0" w:line="240" w:lineRule="auto"/>
    </w:pPr>
    <w:tblPr>
      <w:tblStyleRowBandSize w:val="1"/>
      <w:tblStyleColBandSize w:val="1"/>
      <w:tbl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single" w:sz="8" w:space="0" w:color="F19D64" w:themeColor="accent2" w:themeTint="BF"/>
        <w:insideV w:val="single" w:sz="8" w:space="0" w:color="F19D64" w:themeColor="accent2" w:themeTint="BF"/>
      </w:tblBorders>
    </w:tblPr>
    <w:tcPr>
      <w:shd w:val="clear" w:color="auto" w:fill="FADECB" w:themeFill="accent2" w:themeFillTint="3F"/>
    </w:tcPr>
    <w:tblStylePr w:type="firstRow">
      <w:rPr>
        <w:b/>
        <w:bCs/>
      </w:rPr>
    </w:tblStylePr>
    <w:tblStylePr w:type="lastRow">
      <w:rPr>
        <w:b/>
        <w:bCs/>
      </w:rPr>
      <w:tblPr/>
      <w:tcPr>
        <w:tcBorders>
          <w:top w:val="single" w:sz="18" w:space="0" w:color="F19D64" w:themeColor="accent2" w:themeTint="BF"/>
        </w:tcBorders>
      </w:tcPr>
    </w:tblStylePr>
    <w:tblStylePr w:type="firstCol">
      <w:rPr>
        <w:b/>
        <w:bCs/>
      </w:rPr>
    </w:tblStylePr>
    <w:tblStylePr w:type="lastCol">
      <w:rPr>
        <w:b/>
        <w:bCs/>
      </w:rPr>
    </w:tblStylePr>
    <w:tblStylePr w:type="band1Vert">
      <w:tblPr/>
      <w:tcPr>
        <w:shd w:val="clear" w:color="auto" w:fill="F6BE98" w:themeFill="accent2" w:themeFillTint="7F"/>
      </w:tcPr>
    </w:tblStylePr>
    <w:tblStylePr w:type="band1Horz">
      <w:tblPr/>
      <w:tcPr>
        <w:shd w:val="clear" w:color="auto" w:fill="F6BE98" w:themeFill="accent2" w:themeFillTint="7F"/>
      </w:tcPr>
    </w:tblStylePr>
  </w:style>
  <w:style w:type="table" w:styleId="LiVa1-Nhnmanh3">
    <w:name w:val="Medium Grid 1 Accent 3"/>
    <w:basedOn w:val="BangThngthng"/>
    <w:uiPriority w:val="67"/>
    <w:semiHidden/>
    <w:unhideWhenUsed/>
    <w:rsid w:val="00336DF6"/>
    <w:pPr>
      <w:spacing w:after="0" w:line="240" w:lineRule="auto"/>
    </w:pPr>
    <w:tblPr>
      <w:tblStyleRowBandSize w:val="1"/>
      <w:tblStyleColBandSize w:val="1"/>
      <w:tbl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single" w:sz="8" w:space="0" w:color="BBBBBB" w:themeColor="accent3" w:themeTint="BF"/>
        <w:insideV w:val="single" w:sz="8" w:space="0" w:color="BBBBBB" w:themeColor="accent3" w:themeTint="BF"/>
      </w:tblBorders>
    </w:tblPr>
    <w:tcPr>
      <w:shd w:val="clear" w:color="auto" w:fill="E8E8E8" w:themeFill="accent3" w:themeFillTint="3F"/>
    </w:tcPr>
    <w:tblStylePr w:type="firstRow">
      <w:rPr>
        <w:b/>
        <w:bCs/>
      </w:rPr>
    </w:tblStylePr>
    <w:tblStylePr w:type="lastRow">
      <w:rPr>
        <w:b/>
        <w:bCs/>
      </w:rPr>
      <w:tblPr/>
      <w:tcPr>
        <w:tcBorders>
          <w:top w:val="single" w:sz="18" w:space="0" w:color="BBBBBB" w:themeColor="accent3" w:themeTint="BF"/>
        </w:tcBorders>
      </w:tcPr>
    </w:tblStylePr>
    <w:tblStylePr w:type="firstCol">
      <w:rPr>
        <w:b/>
        <w:bCs/>
      </w:rPr>
    </w:tblStylePr>
    <w:tblStylePr w:type="lastCol">
      <w:rPr>
        <w:b/>
        <w:bCs/>
      </w:rPr>
    </w:tblStylePr>
    <w:tblStylePr w:type="band1Vert">
      <w:tblPr/>
      <w:tcPr>
        <w:shd w:val="clear" w:color="auto" w:fill="D2D2D2" w:themeFill="accent3" w:themeFillTint="7F"/>
      </w:tcPr>
    </w:tblStylePr>
    <w:tblStylePr w:type="band1Horz">
      <w:tblPr/>
      <w:tcPr>
        <w:shd w:val="clear" w:color="auto" w:fill="D2D2D2" w:themeFill="accent3" w:themeFillTint="7F"/>
      </w:tcPr>
    </w:tblStylePr>
  </w:style>
  <w:style w:type="table" w:styleId="LiVa1-Nhnmanh4">
    <w:name w:val="Medium Grid 1 Accent 4"/>
    <w:basedOn w:val="BangThngthng"/>
    <w:uiPriority w:val="67"/>
    <w:semiHidden/>
    <w:unhideWhenUsed/>
    <w:rsid w:val="00336DF6"/>
    <w:pPr>
      <w:spacing w:after="0" w:line="240" w:lineRule="auto"/>
    </w:pPr>
    <w:tblPr>
      <w:tblStyleRowBandSize w:val="1"/>
      <w:tblStyleColBandSize w:val="1"/>
      <w:tblBorders>
        <w:top w:val="single" w:sz="8"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single" w:sz="8" w:space="0" w:color="FFCF40" w:themeColor="accent4" w:themeTint="BF"/>
        <w:insideV w:val="single" w:sz="8" w:space="0" w:color="FFCF40" w:themeColor="accent4" w:themeTint="BF"/>
      </w:tblBorders>
    </w:tblPr>
    <w:tcPr>
      <w:shd w:val="clear" w:color="auto" w:fill="FFEFC0" w:themeFill="accent4" w:themeFillTint="3F"/>
    </w:tcPr>
    <w:tblStylePr w:type="firstRow">
      <w:rPr>
        <w:b/>
        <w:bCs/>
      </w:rPr>
    </w:tblStylePr>
    <w:tblStylePr w:type="lastRow">
      <w:rPr>
        <w:b/>
        <w:bCs/>
      </w:rPr>
      <w:tblPr/>
      <w:tcPr>
        <w:tcBorders>
          <w:top w:val="single" w:sz="18" w:space="0" w:color="FFCF40" w:themeColor="accent4" w:themeTint="BF"/>
        </w:tcBorders>
      </w:tcPr>
    </w:tblStylePr>
    <w:tblStylePr w:type="firstCol">
      <w:rPr>
        <w:b/>
        <w:bCs/>
      </w:rPr>
    </w:tblStylePr>
    <w:tblStylePr w:type="lastCol">
      <w:rPr>
        <w:b/>
        <w:bCs/>
      </w:rPr>
    </w:tblStylePr>
    <w:tblStylePr w:type="band1Vert">
      <w:tblPr/>
      <w:tcPr>
        <w:shd w:val="clear" w:color="auto" w:fill="FFDF80" w:themeFill="accent4" w:themeFillTint="7F"/>
      </w:tcPr>
    </w:tblStylePr>
    <w:tblStylePr w:type="band1Horz">
      <w:tblPr/>
      <w:tcPr>
        <w:shd w:val="clear" w:color="auto" w:fill="FFDF80" w:themeFill="accent4" w:themeFillTint="7F"/>
      </w:tcPr>
    </w:tblStylePr>
  </w:style>
  <w:style w:type="table" w:styleId="LiVa1-Nhnmanh5">
    <w:name w:val="Medium Grid 1 Accent 5"/>
    <w:basedOn w:val="BangThngthng"/>
    <w:uiPriority w:val="67"/>
    <w:semiHidden/>
    <w:unhideWhenUsed/>
    <w:rsid w:val="00336DF6"/>
    <w:pPr>
      <w:spacing w:after="0" w:line="240" w:lineRule="auto"/>
    </w:pPr>
    <w:tblPr>
      <w:tblStyleRowBandSize w:val="1"/>
      <w:tblStyleColBandSize w:val="1"/>
      <w:tblBorders>
        <w:top w:val="single" w:sz="8" w:space="0" w:color="7295D2" w:themeColor="accent5" w:themeTint="BF"/>
        <w:left w:val="single" w:sz="8" w:space="0" w:color="7295D2" w:themeColor="accent5" w:themeTint="BF"/>
        <w:bottom w:val="single" w:sz="8" w:space="0" w:color="7295D2" w:themeColor="accent5" w:themeTint="BF"/>
        <w:right w:val="single" w:sz="8" w:space="0" w:color="7295D2" w:themeColor="accent5" w:themeTint="BF"/>
        <w:insideH w:val="single" w:sz="8" w:space="0" w:color="7295D2" w:themeColor="accent5" w:themeTint="BF"/>
        <w:insideV w:val="single" w:sz="8" w:space="0" w:color="7295D2" w:themeColor="accent5" w:themeTint="BF"/>
      </w:tblBorders>
    </w:tblPr>
    <w:tcPr>
      <w:shd w:val="clear" w:color="auto" w:fill="D0DBF0" w:themeFill="accent5" w:themeFillTint="3F"/>
    </w:tcPr>
    <w:tblStylePr w:type="firstRow">
      <w:rPr>
        <w:b/>
        <w:bCs/>
      </w:rPr>
    </w:tblStylePr>
    <w:tblStylePr w:type="lastRow">
      <w:rPr>
        <w:b/>
        <w:bCs/>
      </w:rPr>
      <w:tblPr/>
      <w:tcPr>
        <w:tcBorders>
          <w:top w:val="single" w:sz="18" w:space="0" w:color="7295D2" w:themeColor="accent5" w:themeTint="BF"/>
        </w:tcBorders>
      </w:tcPr>
    </w:tblStylePr>
    <w:tblStylePr w:type="firstCol">
      <w:rPr>
        <w:b/>
        <w:bCs/>
      </w:rPr>
    </w:tblStylePr>
    <w:tblStylePr w:type="lastCol">
      <w:rPr>
        <w:b/>
        <w:bCs/>
      </w:rPr>
    </w:tblStylePr>
    <w:tblStylePr w:type="band1Vert">
      <w:tblPr/>
      <w:tcPr>
        <w:shd w:val="clear" w:color="auto" w:fill="A1B8E1" w:themeFill="accent5" w:themeFillTint="7F"/>
      </w:tcPr>
    </w:tblStylePr>
    <w:tblStylePr w:type="band1Horz">
      <w:tblPr/>
      <w:tcPr>
        <w:shd w:val="clear" w:color="auto" w:fill="A1B8E1" w:themeFill="accent5" w:themeFillTint="7F"/>
      </w:tcPr>
    </w:tblStylePr>
  </w:style>
  <w:style w:type="table" w:styleId="LiVa1-Nhnmanh6">
    <w:name w:val="Medium Grid 1 Accent 6"/>
    <w:basedOn w:val="BangThngthng"/>
    <w:uiPriority w:val="67"/>
    <w:semiHidden/>
    <w:unhideWhenUsed/>
    <w:rsid w:val="00336DF6"/>
    <w:pPr>
      <w:spacing w:after="0" w:line="240" w:lineRule="auto"/>
    </w:pPr>
    <w:tblPr>
      <w:tblStyleRowBandSize w:val="1"/>
      <w:tblStyleColBandSize w:val="1"/>
      <w:tbl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single" w:sz="8" w:space="0" w:color="93C571" w:themeColor="accent6" w:themeTint="BF"/>
        <w:insideV w:val="single" w:sz="8" w:space="0" w:color="93C571" w:themeColor="accent6" w:themeTint="BF"/>
      </w:tblBorders>
    </w:tblPr>
    <w:tcPr>
      <w:shd w:val="clear" w:color="auto" w:fill="DBEBD0" w:themeFill="accent6" w:themeFillTint="3F"/>
    </w:tcPr>
    <w:tblStylePr w:type="firstRow">
      <w:rPr>
        <w:b/>
        <w:bCs/>
      </w:rPr>
    </w:tblStylePr>
    <w:tblStylePr w:type="lastRow">
      <w:rPr>
        <w:b/>
        <w:bCs/>
      </w:rPr>
      <w:tblPr/>
      <w:tcPr>
        <w:tcBorders>
          <w:top w:val="single" w:sz="18" w:space="0" w:color="93C571" w:themeColor="accent6" w:themeTint="BF"/>
        </w:tcBorders>
      </w:tcPr>
    </w:tblStylePr>
    <w:tblStylePr w:type="firstCol">
      <w:rPr>
        <w:b/>
        <w:bCs/>
      </w:rPr>
    </w:tblStylePr>
    <w:tblStylePr w:type="lastCol">
      <w:rPr>
        <w:b/>
        <w:bCs/>
      </w:rPr>
    </w:tblStylePr>
    <w:tblStylePr w:type="band1Vert">
      <w:tblPr/>
      <w:tcPr>
        <w:shd w:val="clear" w:color="auto" w:fill="B7D8A0" w:themeFill="accent6" w:themeFillTint="7F"/>
      </w:tcPr>
    </w:tblStylePr>
    <w:tblStylePr w:type="band1Horz">
      <w:tblPr/>
      <w:tcPr>
        <w:shd w:val="clear" w:color="auto" w:fill="B7D8A0" w:themeFill="accent6" w:themeFillTint="7F"/>
      </w:tcPr>
    </w:tblStylePr>
  </w:style>
  <w:style w:type="table" w:styleId="LiVa2">
    <w:name w:val="Medium Grid 2"/>
    <w:basedOn w:val="BangThngthng"/>
    <w:uiPriority w:val="68"/>
    <w:semiHidden/>
    <w:unhideWhenUsed/>
    <w:rsid w:val="00336DF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LiVa2-Nhnmanh1">
    <w:name w:val="Medium Grid 2 Accent 1"/>
    <w:basedOn w:val="BangThngthng"/>
    <w:uiPriority w:val="68"/>
    <w:semiHidden/>
    <w:unhideWhenUsed/>
    <w:rsid w:val="00336DF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insideH w:val="single" w:sz="8" w:space="0" w:color="5B9BD5" w:themeColor="accent1"/>
        <w:insideV w:val="single" w:sz="8" w:space="0" w:color="5B9BD5" w:themeColor="accent1"/>
      </w:tblBorders>
    </w:tblPr>
    <w:tcPr>
      <w:shd w:val="clear" w:color="auto" w:fill="D6E6F4" w:themeFill="accent1" w:themeFillTint="3F"/>
    </w:tcPr>
    <w:tblStylePr w:type="firstRow">
      <w:rPr>
        <w:b/>
        <w:bCs/>
        <w:color w:val="000000" w:themeColor="text1"/>
      </w:rPr>
      <w:tblPr/>
      <w:tcPr>
        <w:shd w:val="clear" w:color="auto" w:fill="EEF5FB"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EEAF6" w:themeFill="accent1" w:themeFillTint="33"/>
      </w:tcPr>
    </w:tblStylePr>
    <w:tblStylePr w:type="band1Vert">
      <w:tblPr/>
      <w:tcPr>
        <w:shd w:val="clear" w:color="auto" w:fill="ADCCEA" w:themeFill="accent1" w:themeFillTint="7F"/>
      </w:tcPr>
    </w:tblStylePr>
    <w:tblStylePr w:type="band1Horz">
      <w:tblPr/>
      <w:tcPr>
        <w:tcBorders>
          <w:insideH w:val="single" w:sz="6" w:space="0" w:color="5B9BD5" w:themeColor="accent1"/>
          <w:insideV w:val="single" w:sz="6" w:space="0" w:color="5B9BD5" w:themeColor="accent1"/>
        </w:tcBorders>
        <w:shd w:val="clear" w:color="auto" w:fill="ADCCEA" w:themeFill="accent1" w:themeFillTint="7F"/>
      </w:tcPr>
    </w:tblStylePr>
    <w:tblStylePr w:type="nwCell">
      <w:tblPr/>
      <w:tcPr>
        <w:shd w:val="clear" w:color="auto" w:fill="FFFFFF" w:themeFill="background1"/>
      </w:tcPr>
    </w:tblStylePr>
  </w:style>
  <w:style w:type="table" w:styleId="LiVa2-Nhnmanh2">
    <w:name w:val="Medium Grid 2 Accent 2"/>
    <w:basedOn w:val="BangThngthng"/>
    <w:uiPriority w:val="68"/>
    <w:semiHidden/>
    <w:unhideWhenUsed/>
    <w:rsid w:val="00336DF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insideH w:val="single" w:sz="8" w:space="0" w:color="ED7D31" w:themeColor="accent2"/>
        <w:insideV w:val="single" w:sz="8" w:space="0" w:color="ED7D31" w:themeColor="accent2"/>
      </w:tblBorders>
    </w:tblPr>
    <w:tcPr>
      <w:shd w:val="clear" w:color="auto" w:fill="FADECB" w:themeFill="accent2" w:themeFillTint="3F"/>
    </w:tcPr>
    <w:tblStylePr w:type="firstRow">
      <w:rPr>
        <w:b/>
        <w:bCs/>
        <w:color w:val="000000" w:themeColor="text1"/>
      </w:rPr>
      <w:tblPr/>
      <w:tcPr>
        <w:shd w:val="clear" w:color="auto" w:fill="FDF2EA"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BE4D5" w:themeFill="accent2" w:themeFillTint="33"/>
      </w:tcPr>
    </w:tblStylePr>
    <w:tblStylePr w:type="band1Vert">
      <w:tblPr/>
      <w:tcPr>
        <w:shd w:val="clear" w:color="auto" w:fill="F6BE98" w:themeFill="accent2" w:themeFillTint="7F"/>
      </w:tcPr>
    </w:tblStylePr>
    <w:tblStylePr w:type="band1Horz">
      <w:tblPr/>
      <w:tcPr>
        <w:tcBorders>
          <w:insideH w:val="single" w:sz="6" w:space="0" w:color="ED7D31" w:themeColor="accent2"/>
          <w:insideV w:val="single" w:sz="6" w:space="0" w:color="ED7D31" w:themeColor="accent2"/>
        </w:tcBorders>
        <w:shd w:val="clear" w:color="auto" w:fill="F6BE98" w:themeFill="accent2" w:themeFillTint="7F"/>
      </w:tcPr>
    </w:tblStylePr>
    <w:tblStylePr w:type="nwCell">
      <w:tblPr/>
      <w:tcPr>
        <w:shd w:val="clear" w:color="auto" w:fill="FFFFFF" w:themeFill="background1"/>
      </w:tcPr>
    </w:tblStylePr>
  </w:style>
  <w:style w:type="table" w:styleId="LiVa2-Nhnmanh3">
    <w:name w:val="Medium Grid 2 Accent 3"/>
    <w:basedOn w:val="BangThngthng"/>
    <w:uiPriority w:val="68"/>
    <w:semiHidden/>
    <w:unhideWhenUsed/>
    <w:rsid w:val="00336DF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insideH w:val="single" w:sz="8" w:space="0" w:color="A5A5A5" w:themeColor="accent3"/>
        <w:insideV w:val="single" w:sz="8" w:space="0" w:color="A5A5A5" w:themeColor="accent3"/>
      </w:tblBorders>
    </w:tblPr>
    <w:tcPr>
      <w:shd w:val="clear" w:color="auto" w:fill="E8E8E8" w:themeFill="accent3" w:themeFillTint="3F"/>
    </w:tcPr>
    <w:tblStylePr w:type="firstRow">
      <w:rPr>
        <w:b/>
        <w:bCs/>
        <w:color w:val="000000" w:themeColor="text1"/>
      </w:rPr>
      <w:tblPr/>
      <w:tcPr>
        <w:shd w:val="clear" w:color="auto" w:fill="F6F6F6"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DEDED" w:themeFill="accent3" w:themeFillTint="33"/>
      </w:tcPr>
    </w:tblStylePr>
    <w:tblStylePr w:type="band1Vert">
      <w:tblPr/>
      <w:tcPr>
        <w:shd w:val="clear" w:color="auto" w:fill="D2D2D2" w:themeFill="accent3" w:themeFillTint="7F"/>
      </w:tcPr>
    </w:tblStylePr>
    <w:tblStylePr w:type="band1Horz">
      <w:tblPr/>
      <w:tcPr>
        <w:tcBorders>
          <w:insideH w:val="single" w:sz="6" w:space="0" w:color="A5A5A5" w:themeColor="accent3"/>
          <w:insideV w:val="single" w:sz="6" w:space="0" w:color="A5A5A5" w:themeColor="accent3"/>
        </w:tcBorders>
        <w:shd w:val="clear" w:color="auto" w:fill="D2D2D2" w:themeFill="accent3" w:themeFillTint="7F"/>
      </w:tcPr>
    </w:tblStylePr>
    <w:tblStylePr w:type="nwCell">
      <w:tblPr/>
      <w:tcPr>
        <w:shd w:val="clear" w:color="auto" w:fill="FFFFFF" w:themeFill="background1"/>
      </w:tcPr>
    </w:tblStylePr>
  </w:style>
  <w:style w:type="table" w:styleId="LiVa2-Nhnmanh4">
    <w:name w:val="Medium Grid 2 Accent 4"/>
    <w:basedOn w:val="BangThngthng"/>
    <w:uiPriority w:val="68"/>
    <w:semiHidden/>
    <w:unhideWhenUsed/>
    <w:rsid w:val="00336DF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insideH w:val="single" w:sz="8" w:space="0" w:color="FFC000" w:themeColor="accent4"/>
        <w:insideV w:val="single" w:sz="8" w:space="0" w:color="FFC000" w:themeColor="accent4"/>
      </w:tblBorders>
    </w:tblPr>
    <w:tcPr>
      <w:shd w:val="clear" w:color="auto" w:fill="FFEFC0" w:themeFill="accent4" w:themeFillTint="3F"/>
    </w:tcPr>
    <w:tblStylePr w:type="firstRow">
      <w:rPr>
        <w:b/>
        <w:bCs/>
        <w:color w:val="000000" w:themeColor="text1"/>
      </w:rPr>
      <w:tblPr/>
      <w:tcPr>
        <w:shd w:val="clear" w:color="auto" w:fill="FFF8E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FF2CC" w:themeFill="accent4" w:themeFillTint="33"/>
      </w:tcPr>
    </w:tblStylePr>
    <w:tblStylePr w:type="band1Vert">
      <w:tblPr/>
      <w:tcPr>
        <w:shd w:val="clear" w:color="auto" w:fill="FFDF80" w:themeFill="accent4" w:themeFillTint="7F"/>
      </w:tcPr>
    </w:tblStylePr>
    <w:tblStylePr w:type="band1Horz">
      <w:tblPr/>
      <w:tcPr>
        <w:tcBorders>
          <w:insideH w:val="single" w:sz="6" w:space="0" w:color="FFC000" w:themeColor="accent4"/>
          <w:insideV w:val="single" w:sz="6" w:space="0" w:color="FFC000" w:themeColor="accent4"/>
        </w:tcBorders>
        <w:shd w:val="clear" w:color="auto" w:fill="FFDF80" w:themeFill="accent4" w:themeFillTint="7F"/>
      </w:tcPr>
    </w:tblStylePr>
    <w:tblStylePr w:type="nwCell">
      <w:tblPr/>
      <w:tcPr>
        <w:shd w:val="clear" w:color="auto" w:fill="FFFFFF" w:themeFill="background1"/>
      </w:tcPr>
    </w:tblStylePr>
  </w:style>
  <w:style w:type="table" w:styleId="LiVa2-Nhnmanh5">
    <w:name w:val="Medium Grid 2 Accent 5"/>
    <w:basedOn w:val="BangThngthng"/>
    <w:uiPriority w:val="68"/>
    <w:semiHidden/>
    <w:unhideWhenUsed/>
    <w:rsid w:val="00336DF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472C4" w:themeColor="accent5"/>
        <w:left w:val="single" w:sz="8" w:space="0" w:color="4472C4" w:themeColor="accent5"/>
        <w:bottom w:val="single" w:sz="8" w:space="0" w:color="4472C4" w:themeColor="accent5"/>
        <w:right w:val="single" w:sz="8" w:space="0" w:color="4472C4" w:themeColor="accent5"/>
        <w:insideH w:val="single" w:sz="8" w:space="0" w:color="4472C4" w:themeColor="accent5"/>
        <w:insideV w:val="single" w:sz="8" w:space="0" w:color="4472C4" w:themeColor="accent5"/>
      </w:tblBorders>
    </w:tblPr>
    <w:tcPr>
      <w:shd w:val="clear" w:color="auto" w:fill="D0DBF0" w:themeFill="accent5" w:themeFillTint="3F"/>
    </w:tcPr>
    <w:tblStylePr w:type="firstRow">
      <w:rPr>
        <w:b/>
        <w:bCs/>
        <w:color w:val="000000" w:themeColor="text1"/>
      </w:rPr>
      <w:tblPr/>
      <w:tcPr>
        <w:shd w:val="clear" w:color="auto" w:fill="ECF1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9E2F3" w:themeFill="accent5" w:themeFillTint="33"/>
      </w:tcPr>
    </w:tblStylePr>
    <w:tblStylePr w:type="band1Vert">
      <w:tblPr/>
      <w:tcPr>
        <w:shd w:val="clear" w:color="auto" w:fill="A1B8E1" w:themeFill="accent5" w:themeFillTint="7F"/>
      </w:tcPr>
    </w:tblStylePr>
    <w:tblStylePr w:type="band1Horz">
      <w:tblPr/>
      <w:tcPr>
        <w:tcBorders>
          <w:insideH w:val="single" w:sz="6" w:space="0" w:color="4472C4" w:themeColor="accent5"/>
          <w:insideV w:val="single" w:sz="6" w:space="0" w:color="4472C4" w:themeColor="accent5"/>
        </w:tcBorders>
        <w:shd w:val="clear" w:color="auto" w:fill="A1B8E1" w:themeFill="accent5" w:themeFillTint="7F"/>
      </w:tcPr>
    </w:tblStylePr>
    <w:tblStylePr w:type="nwCell">
      <w:tblPr/>
      <w:tcPr>
        <w:shd w:val="clear" w:color="auto" w:fill="FFFFFF" w:themeFill="background1"/>
      </w:tcPr>
    </w:tblStylePr>
  </w:style>
  <w:style w:type="table" w:styleId="LiVa2-Nhnmanh6">
    <w:name w:val="Medium Grid 2 Accent 6"/>
    <w:basedOn w:val="BangThngthng"/>
    <w:uiPriority w:val="68"/>
    <w:semiHidden/>
    <w:unhideWhenUsed/>
    <w:rsid w:val="00336DF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insideH w:val="single" w:sz="8" w:space="0" w:color="70AD47" w:themeColor="accent6"/>
        <w:insideV w:val="single" w:sz="8" w:space="0" w:color="70AD47" w:themeColor="accent6"/>
      </w:tblBorders>
    </w:tblPr>
    <w:tcPr>
      <w:shd w:val="clear" w:color="auto" w:fill="DBEBD0" w:themeFill="accent6" w:themeFillTint="3F"/>
    </w:tcPr>
    <w:tblStylePr w:type="firstRow">
      <w:rPr>
        <w:b/>
        <w:bCs/>
        <w:color w:val="000000" w:themeColor="text1"/>
      </w:rPr>
      <w:tblPr/>
      <w:tcPr>
        <w:shd w:val="clear" w:color="auto" w:fill="F0F7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2EFD9" w:themeFill="accent6" w:themeFillTint="33"/>
      </w:tcPr>
    </w:tblStylePr>
    <w:tblStylePr w:type="band1Vert">
      <w:tblPr/>
      <w:tcPr>
        <w:shd w:val="clear" w:color="auto" w:fill="B7D8A0" w:themeFill="accent6" w:themeFillTint="7F"/>
      </w:tcPr>
    </w:tblStylePr>
    <w:tblStylePr w:type="band1Horz">
      <w:tblPr/>
      <w:tcPr>
        <w:tcBorders>
          <w:insideH w:val="single" w:sz="6" w:space="0" w:color="70AD47" w:themeColor="accent6"/>
          <w:insideV w:val="single" w:sz="6" w:space="0" w:color="70AD47" w:themeColor="accent6"/>
        </w:tcBorders>
        <w:shd w:val="clear" w:color="auto" w:fill="B7D8A0" w:themeFill="accent6" w:themeFillTint="7F"/>
      </w:tcPr>
    </w:tblStylePr>
    <w:tblStylePr w:type="nwCell">
      <w:tblPr/>
      <w:tcPr>
        <w:shd w:val="clear" w:color="auto" w:fill="FFFFFF" w:themeFill="background1"/>
      </w:tcPr>
    </w:tblStylePr>
  </w:style>
  <w:style w:type="table" w:styleId="LiVa3">
    <w:name w:val="Medium Grid 3"/>
    <w:basedOn w:val="BangThngthng"/>
    <w:uiPriority w:val="69"/>
    <w:semiHidden/>
    <w:unhideWhenUsed/>
    <w:rsid w:val="00336DF6"/>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LiVa3-Nhnmanh1">
    <w:name w:val="Medium Grid 3 Accent 1"/>
    <w:basedOn w:val="BangThngthng"/>
    <w:uiPriority w:val="69"/>
    <w:semiHidden/>
    <w:unhideWhenUsed/>
    <w:rsid w:val="00336DF6"/>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6E6F4"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5B9BD5"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5B9BD5"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5B9BD5"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5B9BD5"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DCCEA"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DCCEA" w:themeFill="accent1" w:themeFillTint="7F"/>
      </w:tcPr>
    </w:tblStylePr>
  </w:style>
  <w:style w:type="table" w:styleId="LiVa3-Nhnmanh2">
    <w:name w:val="Medium Grid 3 Accent 2"/>
    <w:basedOn w:val="BangThngthng"/>
    <w:uiPriority w:val="69"/>
    <w:semiHidden/>
    <w:unhideWhenUsed/>
    <w:rsid w:val="00336DF6"/>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ADECB"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ED7D31"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ED7D31"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ED7D31"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ED7D31"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6BE98"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6BE98" w:themeFill="accent2" w:themeFillTint="7F"/>
      </w:tcPr>
    </w:tblStylePr>
  </w:style>
  <w:style w:type="table" w:styleId="LiVa3-Nhnmanh3">
    <w:name w:val="Medium Grid 3 Accent 3"/>
    <w:basedOn w:val="BangThngthng"/>
    <w:uiPriority w:val="69"/>
    <w:semiHidden/>
    <w:unhideWhenUsed/>
    <w:rsid w:val="00336DF6"/>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8E8E8"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A5A5A5"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A5A5A5"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A5A5A5"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A5A5A5"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2D2D2"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2D2D2" w:themeFill="accent3" w:themeFillTint="7F"/>
      </w:tcPr>
    </w:tblStylePr>
  </w:style>
  <w:style w:type="table" w:styleId="LiVa3-Nhnmanh4">
    <w:name w:val="Medium Grid 3 Accent 4"/>
    <w:basedOn w:val="BangThngthng"/>
    <w:uiPriority w:val="69"/>
    <w:semiHidden/>
    <w:unhideWhenUsed/>
    <w:rsid w:val="00336DF6"/>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FEFC0"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FC000"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FC000"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FC000"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FC000"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FDF8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FDF80" w:themeFill="accent4" w:themeFillTint="7F"/>
      </w:tcPr>
    </w:tblStylePr>
  </w:style>
  <w:style w:type="table" w:styleId="LiVa3-Nhnmanh5">
    <w:name w:val="Medium Grid 3 Accent 5"/>
    <w:basedOn w:val="BangThngthng"/>
    <w:uiPriority w:val="69"/>
    <w:semiHidden/>
    <w:unhideWhenUsed/>
    <w:rsid w:val="00336DF6"/>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0DBF0"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472C4"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472C4"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472C4"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472C4"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1B8E1"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1B8E1" w:themeFill="accent5" w:themeFillTint="7F"/>
      </w:tcPr>
    </w:tblStylePr>
  </w:style>
  <w:style w:type="table" w:styleId="LiVa3-Nhnmanh6">
    <w:name w:val="Medium Grid 3 Accent 6"/>
    <w:basedOn w:val="BangThngthng"/>
    <w:uiPriority w:val="69"/>
    <w:semiHidden/>
    <w:unhideWhenUsed/>
    <w:rsid w:val="00336DF6"/>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BEB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70AD47"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70AD47"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70AD47"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70AD47"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7D8A0"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7D8A0" w:themeFill="accent6" w:themeFillTint="7F"/>
      </w:tcPr>
    </w:tblStylePr>
  </w:style>
  <w:style w:type="table" w:styleId="DanhsachVa1">
    <w:name w:val="Medium List 1"/>
    <w:basedOn w:val="BangThngthng"/>
    <w:uiPriority w:val="65"/>
    <w:semiHidden/>
    <w:unhideWhenUsed/>
    <w:rsid w:val="00336DF6"/>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44546A"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DanhsachVa1-Nhnmanh1">
    <w:name w:val="Medium List 1 Accent 1"/>
    <w:basedOn w:val="BangThngthng"/>
    <w:uiPriority w:val="65"/>
    <w:semiHidden/>
    <w:unhideWhenUsed/>
    <w:rsid w:val="00336DF6"/>
    <w:pPr>
      <w:spacing w:after="0" w:line="240" w:lineRule="auto"/>
    </w:pPr>
    <w:rPr>
      <w:color w:val="000000" w:themeColor="text1"/>
    </w:rPr>
    <w:tblPr>
      <w:tblStyleRowBandSize w:val="1"/>
      <w:tblStyleColBandSize w:val="1"/>
      <w:tblBorders>
        <w:top w:val="single" w:sz="8" w:space="0" w:color="5B9BD5" w:themeColor="accent1"/>
        <w:bottom w:val="single" w:sz="8" w:space="0" w:color="5B9BD5" w:themeColor="accent1"/>
      </w:tblBorders>
    </w:tblPr>
    <w:tblStylePr w:type="firstRow">
      <w:rPr>
        <w:rFonts w:asciiTheme="majorHAnsi" w:eastAsiaTheme="majorEastAsia" w:hAnsiTheme="majorHAnsi" w:cstheme="majorBidi"/>
      </w:rPr>
      <w:tblPr/>
      <w:tcPr>
        <w:tcBorders>
          <w:top w:val="nil"/>
          <w:bottom w:val="single" w:sz="8" w:space="0" w:color="5B9BD5" w:themeColor="accent1"/>
        </w:tcBorders>
      </w:tcPr>
    </w:tblStylePr>
    <w:tblStylePr w:type="lastRow">
      <w:rPr>
        <w:b/>
        <w:bCs/>
        <w:color w:val="44546A" w:themeColor="text2"/>
      </w:rPr>
      <w:tblPr/>
      <w:tcPr>
        <w:tcBorders>
          <w:top w:val="single" w:sz="8" w:space="0" w:color="5B9BD5" w:themeColor="accent1"/>
          <w:bottom w:val="single" w:sz="8" w:space="0" w:color="5B9BD5" w:themeColor="accent1"/>
        </w:tcBorders>
      </w:tcPr>
    </w:tblStylePr>
    <w:tblStylePr w:type="firstCol">
      <w:rPr>
        <w:b/>
        <w:bCs/>
      </w:rPr>
    </w:tblStylePr>
    <w:tblStylePr w:type="lastCol">
      <w:rPr>
        <w:b/>
        <w:bCs/>
      </w:rPr>
      <w:tblPr/>
      <w:tcPr>
        <w:tcBorders>
          <w:top w:val="single" w:sz="8" w:space="0" w:color="5B9BD5" w:themeColor="accent1"/>
          <w:bottom w:val="single" w:sz="8" w:space="0" w:color="5B9BD5" w:themeColor="accent1"/>
        </w:tcBorders>
      </w:tcPr>
    </w:tblStylePr>
    <w:tblStylePr w:type="band1Vert">
      <w:tblPr/>
      <w:tcPr>
        <w:shd w:val="clear" w:color="auto" w:fill="D6E6F4" w:themeFill="accent1" w:themeFillTint="3F"/>
      </w:tcPr>
    </w:tblStylePr>
    <w:tblStylePr w:type="band1Horz">
      <w:tblPr/>
      <w:tcPr>
        <w:shd w:val="clear" w:color="auto" w:fill="D6E6F4" w:themeFill="accent1" w:themeFillTint="3F"/>
      </w:tcPr>
    </w:tblStylePr>
  </w:style>
  <w:style w:type="table" w:styleId="DanhsachVa1-Nhnmanh2">
    <w:name w:val="Medium List 1 Accent 2"/>
    <w:basedOn w:val="BangThngthng"/>
    <w:uiPriority w:val="65"/>
    <w:semiHidden/>
    <w:unhideWhenUsed/>
    <w:rsid w:val="00336DF6"/>
    <w:pPr>
      <w:spacing w:after="0" w:line="240" w:lineRule="auto"/>
    </w:pPr>
    <w:rPr>
      <w:color w:val="000000" w:themeColor="text1"/>
    </w:rPr>
    <w:tblPr>
      <w:tblStyleRowBandSize w:val="1"/>
      <w:tblStyleColBandSize w:val="1"/>
      <w:tblBorders>
        <w:top w:val="single" w:sz="8" w:space="0" w:color="ED7D31" w:themeColor="accent2"/>
        <w:bottom w:val="single" w:sz="8" w:space="0" w:color="ED7D31" w:themeColor="accent2"/>
      </w:tblBorders>
    </w:tblPr>
    <w:tblStylePr w:type="firstRow">
      <w:rPr>
        <w:rFonts w:asciiTheme="majorHAnsi" w:eastAsiaTheme="majorEastAsia" w:hAnsiTheme="majorHAnsi" w:cstheme="majorBidi"/>
      </w:rPr>
      <w:tblPr/>
      <w:tcPr>
        <w:tcBorders>
          <w:top w:val="nil"/>
          <w:bottom w:val="single" w:sz="8" w:space="0" w:color="ED7D31" w:themeColor="accent2"/>
        </w:tcBorders>
      </w:tcPr>
    </w:tblStylePr>
    <w:tblStylePr w:type="lastRow">
      <w:rPr>
        <w:b/>
        <w:bCs/>
        <w:color w:val="44546A" w:themeColor="text2"/>
      </w:rPr>
      <w:tblPr/>
      <w:tcPr>
        <w:tcBorders>
          <w:top w:val="single" w:sz="8" w:space="0" w:color="ED7D31" w:themeColor="accent2"/>
          <w:bottom w:val="single" w:sz="8" w:space="0" w:color="ED7D31" w:themeColor="accent2"/>
        </w:tcBorders>
      </w:tcPr>
    </w:tblStylePr>
    <w:tblStylePr w:type="firstCol">
      <w:rPr>
        <w:b/>
        <w:bCs/>
      </w:rPr>
    </w:tblStylePr>
    <w:tblStylePr w:type="lastCol">
      <w:rPr>
        <w:b/>
        <w:bCs/>
      </w:rPr>
      <w:tblPr/>
      <w:tcPr>
        <w:tcBorders>
          <w:top w:val="single" w:sz="8" w:space="0" w:color="ED7D31" w:themeColor="accent2"/>
          <w:bottom w:val="single" w:sz="8" w:space="0" w:color="ED7D31" w:themeColor="accent2"/>
        </w:tcBorders>
      </w:tcPr>
    </w:tblStylePr>
    <w:tblStylePr w:type="band1Vert">
      <w:tblPr/>
      <w:tcPr>
        <w:shd w:val="clear" w:color="auto" w:fill="FADECB" w:themeFill="accent2" w:themeFillTint="3F"/>
      </w:tcPr>
    </w:tblStylePr>
    <w:tblStylePr w:type="band1Horz">
      <w:tblPr/>
      <w:tcPr>
        <w:shd w:val="clear" w:color="auto" w:fill="FADECB" w:themeFill="accent2" w:themeFillTint="3F"/>
      </w:tcPr>
    </w:tblStylePr>
  </w:style>
  <w:style w:type="table" w:styleId="DanhsachVa1-Nhnmanh3">
    <w:name w:val="Medium List 1 Accent 3"/>
    <w:basedOn w:val="BangThngthng"/>
    <w:uiPriority w:val="65"/>
    <w:semiHidden/>
    <w:unhideWhenUsed/>
    <w:rsid w:val="00336DF6"/>
    <w:pPr>
      <w:spacing w:after="0" w:line="240" w:lineRule="auto"/>
    </w:pPr>
    <w:rPr>
      <w:color w:val="000000" w:themeColor="text1"/>
    </w:rPr>
    <w:tblPr>
      <w:tblStyleRowBandSize w:val="1"/>
      <w:tblStyleColBandSize w:val="1"/>
      <w:tblBorders>
        <w:top w:val="single" w:sz="8" w:space="0" w:color="A5A5A5" w:themeColor="accent3"/>
        <w:bottom w:val="single" w:sz="8" w:space="0" w:color="A5A5A5" w:themeColor="accent3"/>
      </w:tblBorders>
    </w:tblPr>
    <w:tblStylePr w:type="firstRow">
      <w:rPr>
        <w:rFonts w:asciiTheme="majorHAnsi" w:eastAsiaTheme="majorEastAsia" w:hAnsiTheme="majorHAnsi" w:cstheme="majorBidi"/>
      </w:rPr>
      <w:tblPr/>
      <w:tcPr>
        <w:tcBorders>
          <w:top w:val="nil"/>
          <w:bottom w:val="single" w:sz="8" w:space="0" w:color="A5A5A5" w:themeColor="accent3"/>
        </w:tcBorders>
      </w:tcPr>
    </w:tblStylePr>
    <w:tblStylePr w:type="lastRow">
      <w:rPr>
        <w:b/>
        <w:bCs/>
        <w:color w:val="44546A" w:themeColor="text2"/>
      </w:rPr>
      <w:tblPr/>
      <w:tcPr>
        <w:tcBorders>
          <w:top w:val="single" w:sz="8" w:space="0" w:color="A5A5A5" w:themeColor="accent3"/>
          <w:bottom w:val="single" w:sz="8" w:space="0" w:color="A5A5A5" w:themeColor="accent3"/>
        </w:tcBorders>
      </w:tcPr>
    </w:tblStylePr>
    <w:tblStylePr w:type="firstCol">
      <w:rPr>
        <w:b/>
        <w:bCs/>
      </w:rPr>
    </w:tblStylePr>
    <w:tblStylePr w:type="lastCol">
      <w:rPr>
        <w:b/>
        <w:bCs/>
      </w:rPr>
      <w:tblPr/>
      <w:tcPr>
        <w:tcBorders>
          <w:top w:val="single" w:sz="8" w:space="0" w:color="A5A5A5" w:themeColor="accent3"/>
          <w:bottom w:val="single" w:sz="8" w:space="0" w:color="A5A5A5" w:themeColor="accent3"/>
        </w:tcBorders>
      </w:tcPr>
    </w:tblStylePr>
    <w:tblStylePr w:type="band1Vert">
      <w:tblPr/>
      <w:tcPr>
        <w:shd w:val="clear" w:color="auto" w:fill="E8E8E8" w:themeFill="accent3" w:themeFillTint="3F"/>
      </w:tcPr>
    </w:tblStylePr>
    <w:tblStylePr w:type="band1Horz">
      <w:tblPr/>
      <w:tcPr>
        <w:shd w:val="clear" w:color="auto" w:fill="E8E8E8" w:themeFill="accent3" w:themeFillTint="3F"/>
      </w:tcPr>
    </w:tblStylePr>
  </w:style>
  <w:style w:type="table" w:styleId="DanhsachVa1-Nhnmanh4">
    <w:name w:val="Medium List 1 Accent 4"/>
    <w:basedOn w:val="BangThngthng"/>
    <w:uiPriority w:val="65"/>
    <w:semiHidden/>
    <w:unhideWhenUsed/>
    <w:rsid w:val="00336DF6"/>
    <w:pPr>
      <w:spacing w:after="0" w:line="240" w:lineRule="auto"/>
    </w:pPr>
    <w:rPr>
      <w:color w:val="000000" w:themeColor="text1"/>
    </w:rPr>
    <w:tblPr>
      <w:tblStyleRowBandSize w:val="1"/>
      <w:tblStyleColBandSize w:val="1"/>
      <w:tblBorders>
        <w:top w:val="single" w:sz="8" w:space="0" w:color="FFC000" w:themeColor="accent4"/>
        <w:bottom w:val="single" w:sz="8" w:space="0" w:color="FFC000" w:themeColor="accent4"/>
      </w:tblBorders>
    </w:tblPr>
    <w:tblStylePr w:type="firstRow">
      <w:rPr>
        <w:rFonts w:asciiTheme="majorHAnsi" w:eastAsiaTheme="majorEastAsia" w:hAnsiTheme="majorHAnsi" w:cstheme="majorBidi"/>
      </w:rPr>
      <w:tblPr/>
      <w:tcPr>
        <w:tcBorders>
          <w:top w:val="nil"/>
          <w:bottom w:val="single" w:sz="8" w:space="0" w:color="FFC000" w:themeColor="accent4"/>
        </w:tcBorders>
      </w:tcPr>
    </w:tblStylePr>
    <w:tblStylePr w:type="lastRow">
      <w:rPr>
        <w:b/>
        <w:bCs/>
        <w:color w:val="44546A" w:themeColor="text2"/>
      </w:rPr>
      <w:tblPr/>
      <w:tcPr>
        <w:tcBorders>
          <w:top w:val="single" w:sz="8" w:space="0" w:color="FFC000" w:themeColor="accent4"/>
          <w:bottom w:val="single" w:sz="8" w:space="0" w:color="FFC000" w:themeColor="accent4"/>
        </w:tcBorders>
      </w:tcPr>
    </w:tblStylePr>
    <w:tblStylePr w:type="firstCol">
      <w:rPr>
        <w:b/>
        <w:bCs/>
      </w:rPr>
    </w:tblStylePr>
    <w:tblStylePr w:type="lastCol">
      <w:rPr>
        <w:b/>
        <w:bCs/>
      </w:rPr>
      <w:tblPr/>
      <w:tcPr>
        <w:tcBorders>
          <w:top w:val="single" w:sz="8" w:space="0" w:color="FFC000" w:themeColor="accent4"/>
          <w:bottom w:val="single" w:sz="8" w:space="0" w:color="FFC000" w:themeColor="accent4"/>
        </w:tcBorders>
      </w:tcPr>
    </w:tblStylePr>
    <w:tblStylePr w:type="band1Vert">
      <w:tblPr/>
      <w:tcPr>
        <w:shd w:val="clear" w:color="auto" w:fill="FFEFC0" w:themeFill="accent4" w:themeFillTint="3F"/>
      </w:tcPr>
    </w:tblStylePr>
    <w:tblStylePr w:type="band1Horz">
      <w:tblPr/>
      <w:tcPr>
        <w:shd w:val="clear" w:color="auto" w:fill="FFEFC0" w:themeFill="accent4" w:themeFillTint="3F"/>
      </w:tcPr>
    </w:tblStylePr>
  </w:style>
  <w:style w:type="table" w:styleId="DanhsachVa1-Nhnmanh5">
    <w:name w:val="Medium List 1 Accent 5"/>
    <w:basedOn w:val="BangThngthng"/>
    <w:uiPriority w:val="65"/>
    <w:semiHidden/>
    <w:unhideWhenUsed/>
    <w:rsid w:val="00336DF6"/>
    <w:pPr>
      <w:spacing w:after="0" w:line="240" w:lineRule="auto"/>
    </w:pPr>
    <w:rPr>
      <w:color w:val="000000" w:themeColor="text1"/>
    </w:rPr>
    <w:tblPr>
      <w:tblStyleRowBandSize w:val="1"/>
      <w:tblStyleColBandSize w:val="1"/>
      <w:tblBorders>
        <w:top w:val="single" w:sz="8" w:space="0" w:color="4472C4" w:themeColor="accent5"/>
        <w:bottom w:val="single" w:sz="8" w:space="0" w:color="4472C4" w:themeColor="accent5"/>
      </w:tblBorders>
    </w:tblPr>
    <w:tblStylePr w:type="firstRow">
      <w:rPr>
        <w:rFonts w:asciiTheme="majorHAnsi" w:eastAsiaTheme="majorEastAsia" w:hAnsiTheme="majorHAnsi" w:cstheme="majorBidi"/>
      </w:rPr>
      <w:tblPr/>
      <w:tcPr>
        <w:tcBorders>
          <w:top w:val="nil"/>
          <w:bottom w:val="single" w:sz="8" w:space="0" w:color="4472C4" w:themeColor="accent5"/>
        </w:tcBorders>
      </w:tcPr>
    </w:tblStylePr>
    <w:tblStylePr w:type="lastRow">
      <w:rPr>
        <w:b/>
        <w:bCs/>
        <w:color w:val="44546A" w:themeColor="text2"/>
      </w:rPr>
      <w:tblPr/>
      <w:tcPr>
        <w:tcBorders>
          <w:top w:val="single" w:sz="8" w:space="0" w:color="4472C4" w:themeColor="accent5"/>
          <w:bottom w:val="single" w:sz="8" w:space="0" w:color="4472C4" w:themeColor="accent5"/>
        </w:tcBorders>
      </w:tcPr>
    </w:tblStylePr>
    <w:tblStylePr w:type="firstCol">
      <w:rPr>
        <w:b/>
        <w:bCs/>
      </w:rPr>
    </w:tblStylePr>
    <w:tblStylePr w:type="lastCol">
      <w:rPr>
        <w:b/>
        <w:bCs/>
      </w:rPr>
      <w:tblPr/>
      <w:tcPr>
        <w:tcBorders>
          <w:top w:val="single" w:sz="8" w:space="0" w:color="4472C4" w:themeColor="accent5"/>
          <w:bottom w:val="single" w:sz="8" w:space="0" w:color="4472C4" w:themeColor="accent5"/>
        </w:tcBorders>
      </w:tcPr>
    </w:tblStylePr>
    <w:tblStylePr w:type="band1Vert">
      <w:tblPr/>
      <w:tcPr>
        <w:shd w:val="clear" w:color="auto" w:fill="D0DBF0" w:themeFill="accent5" w:themeFillTint="3F"/>
      </w:tcPr>
    </w:tblStylePr>
    <w:tblStylePr w:type="band1Horz">
      <w:tblPr/>
      <w:tcPr>
        <w:shd w:val="clear" w:color="auto" w:fill="D0DBF0" w:themeFill="accent5" w:themeFillTint="3F"/>
      </w:tcPr>
    </w:tblStylePr>
  </w:style>
  <w:style w:type="table" w:styleId="DanhsachVa1-Nhnmanh6">
    <w:name w:val="Medium List 1 Accent 6"/>
    <w:basedOn w:val="BangThngthng"/>
    <w:uiPriority w:val="65"/>
    <w:semiHidden/>
    <w:unhideWhenUsed/>
    <w:rsid w:val="00336DF6"/>
    <w:pPr>
      <w:spacing w:after="0" w:line="240" w:lineRule="auto"/>
    </w:pPr>
    <w:rPr>
      <w:color w:val="000000" w:themeColor="text1"/>
    </w:rPr>
    <w:tblPr>
      <w:tblStyleRowBandSize w:val="1"/>
      <w:tblStyleColBandSize w:val="1"/>
      <w:tblBorders>
        <w:top w:val="single" w:sz="8" w:space="0" w:color="70AD47" w:themeColor="accent6"/>
        <w:bottom w:val="single" w:sz="8" w:space="0" w:color="70AD47" w:themeColor="accent6"/>
      </w:tblBorders>
    </w:tblPr>
    <w:tblStylePr w:type="firstRow">
      <w:rPr>
        <w:rFonts w:asciiTheme="majorHAnsi" w:eastAsiaTheme="majorEastAsia" w:hAnsiTheme="majorHAnsi" w:cstheme="majorBidi"/>
      </w:rPr>
      <w:tblPr/>
      <w:tcPr>
        <w:tcBorders>
          <w:top w:val="nil"/>
          <w:bottom w:val="single" w:sz="8" w:space="0" w:color="70AD47" w:themeColor="accent6"/>
        </w:tcBorders>
      </w:tcPr>
    </w:tblStylePr>
    <w:tblStylePr w:type="lastRow">
      <w:rPr>
        <w:b/>
        <w:bCs/>
        <w:color w:val="44546A" w:themeColor="text2"/>
      </w:rPr>
      <w:tblPr/>
      <w:tcPr>
        <w:tcBorders>
          <w:top w:val="single" w:sz="8" w:space="0" w:color="70AD47" w:themeColor="accent6"/>
          <w:bottom w:val="single" w:sz="8" w:space="0" w:color="70AD47" w:themeColor="accent6"/>
        </w:tcBorders>
      </w:tcPr>
    </w:tblStylePr>
    <w:tblStylePr w:type="firstCol">
      <w:rPr>
        <w:b/>
        <w:bCs/>
      </w:rPr>
    </w:tblStylePr>
    <w:tblStylePr w:type="lastCol">
      <w:rPr>
        <w:b/>
        <w:bCs/>
      </w:rPr>
      <w:tblPr/>
      <w:tcPr>
        <w:tcBorders>
          <w:top w:val="single" w:sz="8" w:space="0" w:color="70AD47" w:themeColor="accent6"/>
          <w:bottom w:val="single" w:sz="8" w:space="0" w:color="70AD47" w:themeColor="accent6"/>
        </w:tcBorders>
      </w:tcPr>
    </w:tblStylePr>
    <w:tblStylePr w:type="band1Vert">
      <w:tblPr/>
      <w:tcPr>
        <w:shd w:val="clear" w:color="auto" w:fill="DBEBD0" w:themeFill="accent6" w:themeFillTint="3F"/>
      </w:tcPr>
    </w:tblStylePr>
    <w:tblStylePr w:type="band1Horz">
      <w:tblPr/>
      <w:tcPr>
        <w:shd w:val="clear" w:color="auto" w:fill="DBEBD0" w:themeFill="accent6" w:themeFillTint="3F"/>
      </w:tcPr>
    </w:tblStylePr>
  </w:style>
  <w:style w:type="table" w:styleId="DanhsachVa2">
    <w:name w:val="Medium List 2"/>
    <w:basedOn w:val="BangThngthng"/>
    <w:uiPriority w:val="66"/>
    <w:semiHidden/>
    <w:unhideWhenUsed/>
    <w:rsid w:val="00336DF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DanhsachVa2-Nhnmanh1">
    <w:name w:val="Medium List 2 Accent 1"/>
    <w:basedOn w:val="BangThngthng"/>
    <w:uiPriority w:val="66"/>
    <w:semiHidden/>
    <w:unhideWhenUsed/>
    <w:rsid w:val="00336DF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tblBorders>
    </w:tblPr>
    <w:tblStylePr w:type="firstRow">
      <w:rPr>
        <w:sz w:val="24"/>
        <w:szCs w:val="24"/>
      </w:rPr>
      <w:tblPr/>
      <w:tcPr>
        <w:tcBorders>
          <w:top w:val="nil"/>
          <w:left w:val="nil"/>
          <w:bottom w:val="single" w:sz="24" w:space="0" w:color="5B9BD5" w:themeColor="accent1"/>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5B9BD5" w:themeColor="accent1"/>
          <w:insideH w:val="nil"/>
          <w:insideV w:val="nil"/>
        </w:tcBorders>
        <w:shd w:val="clear" w:color="auto" w:fill="FFFFFF" w:themeFill="background1"/>
      </w:tcPr>
    </w:tblStylePr>
    <w:tblStylePr w:type="lastCol">
      <w:tblPr/>
      <w:tcPr>
        <w:tcBorders>
          <w:top w:val="nil"/>
          <w:left w:val="single" w:sz="8" w:space="0" w:color="5B9BD5"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6E6F4" w:themeFill="accent1" w:themeFillTint="3F"/>
      </w:tcPr>
    </w:tblStylePr>
    <w:tblStylePr w:type="band1Horz">
      <w:tblPr/>
      <w:tcPr>
        <w:tcBorders>
          <w:top w:val="nil"/>
          <w:bottom w:val="nil"/>
          <w:insideH w:val="nil"/>
          <w:insideV w:val="nil"/>
        </w:tcBorders>
        <w:shd w:val="clear" w:color="auto" w:fill="D6E6F4"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DanhsachVa2-Nhnmanh2">
    <w:name w:val="Medium List 2 Accent 2"/>
    <w:basedOn w:val="BangThngthng"/>
    <w:uiPriority w:val="66"/>
    <w:semiHidden/>
    <w:unhideWhenUsed/>
    <w:rsid w:val="00336DF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tblBorders>
    </w:tblPr>
    <w:tblStylePr w:type="firstRow">
      <w:rPr>
        <w:sz w:val="24"/>
        <w:szCs w:val="24"/>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ED7D31" w:themeColor="accent2"/>
          <w:insideH w:val="nil"/>
          <w:insideV w:val="nil"/>
        </w:tcBorders>
        <w:shd w:val="clear" w:color="auto" w:fill="FFFFFF" w:themeFill="background1"/>
      </w:tcPr>
    </w:tblStylePr>
    <w:tblStylePr w:type="lastCol">
      <w:tblPr/>
      <w:tcPr>
        <w:tcBorders>
          <w:top w:val="nil"/>
          <w:left w:val="single" w:sz="8" w:space="0" w:color="ED7D31"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ADECB" w:themeFill="accent2" w:themeFillTint="3F"/>
      </w:tcPr>
    </w:tblStylePr>
    <w:tblStylePr w:type="band1Horz">
      <w:tblPr/>
      <w:tcPr>
        <w:tcBorders>
          <w:top w:val="nil"/>
          <w:bottom w:val="nil"/>
          <w:insideH w:val="nil"/>
          <w:insideV w:val="nil"/>
        </w:tcBorders>
        <w:shd w:val="clear" w:color="auto" w:fill="FADECB"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DanhsachVa2-Nhnmanh3">
    <w:name w:val="Medium List 2 Accent 3"/>
    <w:basedOn w:val="BangThngthng"/>
    <w:uiPriority w:val="66"/>
    <w:semiHidden/>
    <w:unhideWhenUsed/>
    <w:rsid w:val="00336DF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tblBorders>
    </w:tblPr>
    <w:tblStylePr w:type="firstRow">
      <w:rPr>
        <w:sz w:val="24"/>
        <w:szCs w:val="24"/>
      </w:rPr>
      <w:tblPr/>
      <w:tcPr>
        <w:tcBorders>
          <w:top w:val="nil"/>
          <w:left w:val="nil"/>
          <w:bottom w:val="single" w:sz="24" w:space="0" w:color="A5A5A5" w:themeColor="accent3"/>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A5A5A5" w:themeColor="accent3"/>
          <w:insideH w:val="nil"/>
          <w:insideV w:val="nil"/>
        </w:tcBorders>
        <w:shd w:val="clear" w:color="auto" w:fill="FFFFFF" w:themeFill="background1"/>
      </w:tcPr>
    </w:tblStylePr>
    <w:tblStylePr w:type="lastCol">
      <w:tblPr/>
      <w:tcPr>
        <w:tcBorders>
          <w:top w:val="nil"/>
          <w:left w:val="single" w:sz="8" w:space="0" w:color="A5A5A5"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8E8E8" w:themeFill="accent3" w:themeFillTint="3F"/>
      </w:tcPr>
    </w:tblStylePr>
    <w:tblStylePr w:type="band1Horz">
      <w:tblPr/>
      <w:tcPr>
        <w:tcBorders>
          <w:top w:val="nil"/>
          <w:bottom w:val="nil"/>
          <w:insideH w:val="nil"/>
          <w:insideV w:val="nil"/>
        </w:tcBorders>
        <w:shd w:val="clear" w:color="auto" w:fill="E8E8E8"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DanhsachVa2-Nhnmanh4">
    <w:name w:val="Medium List 2 Accent 4"/>
    <w:basedOn w:val="BangThngthng"/>
    <w:uiPriority w:val="66"/>
    <w:semiHidden/>
    <w:unhideWhenUsed/>
    <w:rsid w:val="00336DF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tblBorders>
    </w:tblPr>
    <w:tblStylePr w:type="firstRow">
      <w:rPr>
        <w:sz w:val="24"/>
        <w:szCs w:val="24"/>
      </w:rPr>
      <w:tblPr/>
      <w:tcPr>
        <w:tcBorders>
          <w:top w:val="nil"/>
          <w:left w:val="nil"/>
          <w:bottom w:val="single" w:sz="24" w:space="0" w:color="FFC000" w:themeColor="accent4"/>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FC000" w:themeColor="accent4"/>
          <w:insideH w:val="nil"/>
          <w:insideV w:val="nil"/>
        </w:tcBorders>
        <w:shd w:val="clear" w:color="auto" w:fill="FFFFFF" w:themeFill="background1"/>
      </w:tcPr>
    </w:tblStylePr>
    <w:tblStylePr w:type="lastCol">
      <w:tblPr/>
      <w:tcPr>
        <w:tcBorders>
          <w:top w:val="nil"/>
          <w:left w:val="single" w:sz="8" w:space="0" w:color="FFC000"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FEFC0" w:themeFill="accent4" w:themeFillTint="3F"/>
      </w:tcPr>
    </w:tblStylePr>
    <w:tblStylePr w:type="band1Horz">
      <w:tblPr/>
      <w:tcPr>
        <w:tcBorders>
          <w:top w:val="nil"/>
          <w:bottom w:val="nil"/>
          <w:insideH w:val="nil"/>
          <w:insideV w:val="nil"/>
        </w:tcBorders>
        <w:shd w:val="clear" w:color="auto" w:fill="FFEFC0"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DanhsachVa2-Nhnmanh5">
    <w:name w:val="Medium List 2 Accent 5"/>
    <w:basedOn w:val="BangThngthng"/>
    <w:uiPriority w:val="66"/>
    <w:semiHidden/>
    <w:unhideWhenUsed/>
    <w:rsid w:val="00336DF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472C4" w:themeColor="accent5"/>
        <w:left w:val="single" w:sz="8" w:space="0" w:color="4472C4" w:themeColor="accent5"/>
        <w:bottom w:val="single" w:sz="8" w:space="0" w:color="4472C4" w:themeColor="accent5"/>
        <w:right w:val="single" w:sz="8" w:space="0" w:color="4472C4" w:themeColor="accent5"/>
      </w:tblBorders>
    </w:tblPr>
    <w:tblStylePr w:type="firstRow">
      <w:rPr>
        <w:sz w:val="24"/>
        <w:szCs w:val="24"/>
      </w:rPr>
      <w:tblPr/>
      <w:tcPr>
        <w:tcBorders>
          <w:top w:val="nil"/>
          <w:left w:val="nil"/>
          <w:bottom w:val="single" w:sz="24" w:space="0" w:color="4472C4" w:themeColor="accent5"/>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472C4" w:themeColor="accent5"/>
          <w:insideH w:val="nil"/>
          <w:insideV w:val="nil"/>
        </w:tcBorders>
        <w:shd w:val="clear" w:color="auto" w:fill="FFFFFF" w:themeFill="background1"/>
      </w:tcPr>
    </w:tblStylePr>
    <w:tblStylePr w:type="lastCol">
      <w:tblPr/>
      <w:tcPr>
        <w:tcBorders>
          <w:top w:val="nil"/>
          <w:left w:val="single" w:sz="8" w:space="0" w:color="4472C4"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top w:val="nil"/>
          <w:bottom w:val="nil"/>
          <w:insideH w:val="nil"/>
          <w:insideV w:val="nil"/>
        </w:tcBorders>
        <w:shd w:val="clear" w:color="auto" w:fill="D0DBF0"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DanhsachVa2-Nhnmanh6">
    <w:name w:val="Medium List 2 Accent 6"/>
    <w:basedOn w:val="BangThngthng"/>
    <w:uiPriority w:val="66"/>
    <w:semiHidden/>
    <w:unhideWhenUsed/>
    <w:rsid w:val="00336DF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tblBorders>
    </w:tblPr>
    <w:tblStylePr w:type="firstRow">
      <w:rPr>
        <w:sz w:val="24"/>
        <w:szCs w:val="24"/>
      </w:rPr>
      <w:tblPr/>
      <w:tcPr>
        <w:tcBorders>
          <w:top w:val="nil"/>
          <w:left w:val="nil"/>
          <w:bottom w:val="single" w:sz="24" w:space="0" w:color="70AD47" w:themeColor="accent6"/>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70AD47" w:themeColor="accent6"/>
          <w:insideH w:val="nil"/>
          <w:insideV w:val="nil"/>
        </w:tcBorders>
        <w:shd w:val="clear" w:color="auto" w:fill="FFFFFF" w:themeFill="background1"/>
      </w:tcPr>
    </w:tblStylePr>
    <w:tblStylePr w:type="lastCol">
      <w:tblPr/>
      <w:tcPr>
        <w:tcBorders>
          <w:top w:val="nil"/>
          <w:left w:val="single" w:sz="8" w:space="0" w:color="70AD47"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BEBD0" w:themeFill="accent6" w:themeFillTint="3F"/>
      </w:tcPr>
    </w:tblStylePr>
    <w:tblStylePr w:type="band1Horz">
      <w:tblPr/>
      <w:tcPr>
        <w:tcBorders>
          <w:top w:val="nil"/>
          <w:bottom w:val="nil"/>
          <w:insideH w:val="nil"/>
          <w:insideV w:val="nil"/>
        </w:tcBorders>
        <w:shd w:val="clear" w:color="auto" w:fill="DBEB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TnnVa1">
    <w:name w:val="Medium Shading 1"/>
    <w:basedOn w:val="BangThngthng"/>
    <w:uiPriority w:val="63"/>
    <w:semiHidden/>
    <w:unhideWhenUsed/>
    <w:rsid w:val="00336DF6"/>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TnnVa1-Nhnmanh1">
    <w:name w:val="Medium Shading 1 Accent 1"/>
    <w:basedOn w:val="BangThngthng"/>
    <w:uiPriority w:val="63"/>
    <w:semiHidden/>
    <w:unhideWhenUsed/>
    <w:rsid w:val="00336DF6"/>
    <w:pPr>
      <w:spacing w:after="0" w:line="240" w:lineRule="auto"/>
    </w:pPr>
    <w:tblPr>
      <w:tblStyleRowBandSize w:val="1"/>
      <w:tblStyleColBandSize w:val="1"/>
      <w:tbl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single" w:sz="8" w:space="0" w:color="84B3DF" w:themeColor="accent1" w:themeTint="BF"/>
      </w:tblBorders>
    </w:tblPr>
    <w:tblStylePr w:type="firstRow">
      <w:pPr>
        <w:spacing w:before="0" w:after="0" w:line="240" w:lineRule="auto"/>
      </w:pPr>
      <w:rPr>
        <w:b/>
        <w:bCs/>
        <w:color w:val="FFFFFF" w:themeColor="background1"/>
      </w:rPr>
      <w:tblPr/>
      <w:tcPr>
        <w:tc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nil"/>
          <w:insideV w:val="nil"/>
        </w:tcBorders>
        <w:shd w:val="clear" w:color="auto" w:fill="5B9BD5" w:themeFill="accent1"/>
      </w:tcPr>
    </w:tblStylePr>
    <w:tblStylePr w:type="lastRow">
      <w:pPr>
        <w:spacing w:before="0" w:after="0" w:line="240" w:lineRule="auto"/>
      </w:pPr>
      <w:rPr>
        <w:b/>
        <w:bCs/>
      </w:rPr>
      <w:tblPr/>
      <w:tcPr>
        <w:tcBorders>
          <w:top w:val="double" w:sz="6"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nil"/>
          <w:insideV w:val="nil"/>
        </w:tcBorders>
      </w:tcPr>
    </w:tblStylePr>
    <w:tblStylePr w:type="firstCol">
      <w:rPr>
        <w:b/>
        <w:bCs/>
      </w:rPr>
    </w:tblStylePr>
    <w:tblStylePr w:type="lastCol">
      <w:rPr>
        <w:b/>
        <w:bCs/>
      </w:rPr>
    </w:tblStylePr>
    <w:tblStylePr w:type="band1Vert">
      <w:tblPr/>
      <w:tcPr>
        <w:shd w:val="clear" w:color="auto" w:fill="D6E6F4" w:themeFill="accent1" w:themeFillTint="3F"/>
      </w:tcPr>
    </w:tblStylePr>
    <w:tblStylePr w:type="band1Horz">
      <w:tblPr/>
      <w:tcPr>
        <w:tcBorders>
          <w:insideH w:val="nil"/>
          <w:insideV w:val="nil"/>
        </w:tcBorders>
        <w:shd w:val="clear" w:color="auto" w:fill="D6E6F4" w:themeFill="accent1" w:themeFillTint="3F"/>
      </w:tcPr>
    </w:tblStylePr>
    <w:tblStylePr w:type="band2Horz">
      <w:tblPr/>
      <w:tcPr>
        <w:tcBorders>
          <w:insideH w:val="nil"/>
          <w:insideV w:val="nil"/>
        </w:tcBorders>
      </w:tcPr>
    </w:tblStylePr>
  </w:style>
  <w:style w:type="table" w:styleId="TnnVa1-Nhnmanh2">
    <w:name w:val="Medium Shading 1 Accent 2"/>
    <w:basedOn w:val="BangThngthng"/>
    <w:uiPriority w:val="63"/>
    <w:semiHidden/>
    <w:unhideWhenUsed/>
    <w:rsid w:val="00336DF6"/>
    <w:pPr>
      <w:spacing w:after="0" w:line="240" w:lineRule="auto"/>
    </w:pPr>
    <w:tblPr>
      <w:tblStyleRowBandSize w:val="1"/>
      <w:tblStyleColBandSize w:val="1"/>
      <w:tbl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single" w:sz="8" w:space="0" w:color="F19D64" w:themeColor="accent2" w:themeTint="BF"/>
      </w:tblBorders>
    </w:tblPr>
    <w:tblStylePr w:type="firstRow">
      <w:pPr>
        <w:spacing w:before="0" w:after="0" w:line="240" w:lineRule="auto"/>
      </w:pPr>
      <w:rPr>
        <w:b/>
        <w:bCs/>
        <w:color w:val="FFFFFF" w:themeColor="background1"/>
      </w:rPr>
      <w:tblPr/>
      <w:tcPr>
        <w:tc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nil"/>
          <w:insideV w:val="nil"/>
        </w:tcBorders>
        <w:shd w:val="clear" w:color="auto" w:fill="ED7D31" w:themeFill="accent2"/>
      </w:tcPr>
    </w:tblStylePr>
    <w:tblStylePr w:type="lastRow">
      <w:pPr>
        <w:spacing w:before="0" w:after="0" w:line="240" w:lineRule="auto"/>
      </w:pPr>
      <w:rPr>
        <w:b/>
        <w:bCs/>
      </w:rPr>
      <w:tblPr/>
      <w:tcPr>
        <w:tcBorders>
          <w:top w:val="double" w:sz="6"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nil"/>
          <w:insideV w:val="nil"/>
        </w:tcBorders>
      </w:tcPr>
    </w:tblStylePr>
    <w:tblStylePr w:type="firstCol">
      <w:rPr>
        <w:b/>
        <w:bCs/>
      </w:rPr>
    </w:tblStylePr>
    <w:tblStylePr w:type="lastCol">
      <w:rPr>
        <w:b/>
        <w:bCs/>
      </w:rPr>
    </w:tblStylePr>
    <w:tblStylePr w:type="band1Vert">
      <w:tblPr/>
      <w:tcPr>
        <w:shd w:val="clear" w:color="auto" w:fill="FADECB" w:themeFill="accent2" w:themeFillTint="3F"/>
      </w:tcPr>
    </w:tblStylePr>
    <w:tblStylePr w:type="band1Horz">
      <w:tblPr/>
      <w:tcPr>
        <w:tcBorders>
          <w:insideH w:val="nil"/>
          <w:insideV w:val="nil"/>
        </w:tcBorders>
        <w:shd w:val="clear" w:color="auto" w:fill="FADECB" w:themeFill="accent2" w:themeFillTint="3F"/>
      </w:tcPr>
    </w:tblStylePr>
    <w:tblStylePr w:type="band2Horz">
      <w:tblPr/>
      <w:tcPr>
        <w:tcBorders>
          <w:insideH w:val="nil"/>
          <w:insideV w:val="nil"/>
        </w:tcBorders>
      </w:tcPr>
    </w:tblStylePr>
  </w:style>
  <w:style w:type="table" w:styleId="TnnVa1-Nhnmanh3">
    <w:name w:val="Medium Shading 1 Accent 3"/>
    <w:basedOn w:val="BangThngthng"/>
    <w:uiPriority w:val="63"/>
    <w:semiHidden/>
    <w:unhideWhenUsed/>
    <w:rsid w:val="00336DF6"/>
    <w:pPr>
      <w:spacing w:after="0" w:line="240" w:lineRule="auto"/>
    </w:pPr>
    <w:tblPr>
      <w:tblStyleRowBandSize w:val="1"/>
      <w:tblStyleColBandSize w:val="1"/>
      <w:tbl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single" w:sz="8" w:space="0" w:color="BBBBBB" w:themeColor="accent3" w:themeTint="BF"/>
      </w:tblBorders>
    </w:tblPr>
    <w:tblStylePr w:type="firstRow">
      <w:pPr>
        <w:spacing w:before="0" w:after="0" w:line="240" w:lineRule="auto"/>
      </w:pPr>
      <w:rPr>
        <w:b/>
        <w:bCs/>
        <w:color w:val="FFFFFF" w:themeColor="background1"/>
      </w:rPr>
      <w:tblPr/>
      <w:tcPr>
        <w:tc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nil"/>
          <w:insideV w:val="nil"/>
        </w:tcBorders>
        <w:shd w:val="clear" w:color="auto" w:fill="A5A5A5" w:themeFill="accent3"/>
      </w:tcPr>
    </w:tblStylePr>
    <w:tblStylePr w:type="lastRow">
      <w:pPr>
        <w:spacing w:before="0" w:after="0" w:line="240" w:lineRule="auto"/>
      </w:pPr>
      <w:rPr>
        <w:b/>
        <w:bCs/>
      </w:rPr>
      <w:tblPr/>
      <w:tcPr>
        <w:tcBorders>
          <w:top w:val="double" w:sz="6"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nil"/>
          <w:insideV w:val="nil"/>
        </w:tcBorders>
      </w:tcPr>
    </w:tblStylePr>
    <w:tblStylePr w:type="firstCol">
      <w:rPr>
        <w:b/>
        <w:bCs/>
      </w:rPr>
    </w:tblStylePr>
    <w:tblStylePr w:type="lastCol">
      <w:rPr>
        <w:b/>
        <w:bCs/>
      </w:rPr>
    </w:tblStylePr>
    <w:tblStylePr w:type="band1Vert">
      <w:tblPr/>
      <w:tcPr>
        <w:shd w:val="clear" w:color="auto" w:fill="E8E8E8" w:themeFill="accent3" w:themeFillTint="3F"/>
      </w:tcPr>
    </w:tblStylePr>
    <w:tblStylePr w:type="band1Horz">
      <w:tblPr/>
      <w:tcPr>
        <w:tcBorders>
          <w:insideH w:val="nil"/>
          <w:insideV w:val="nil"/>
        </w:tcBorders>
        <w:shd w:val="clear" w:color="auto" w:fill="E8E8E8" w:themeFill="accent3" w:themeFillTint="3F"/>
      </w:tcPr>
    </w:tblStylePr>
    <w:tblStylePr w:type="band2Horz">
      <w:tblPr/>
      <w:tcPr>
        <w:tcBorders>
          <w:insideH w:val="nil"/>
          <w:insideV w:val="nil"/>
        </w:tcBorders>
      </w:tcPr>
    </w:tblStylePr>
  </w:style>
  <w:style w:type="table" w:styleId="TnnVa1-Nhnmanh4">
    <w:name w:val="Medium Shading 1 Accent 4"/>
    <w:basedOn w:val="BangThngthng"/>
    <w:uiPriority w:val="63"/>
    <w:semiHidden/>
    <w:unhideWhenUsed/>
    <w:rsid w:val="00336DF6"/>
    <w:pPr>
      <w:spacing w:after="0" w:line="240" w:lineRule="auto"/>
    </w:pPr>
    <w:tblPr>
      <w:tblStyleRowBandSize w:val="1"/>
      <w:tblStyleColBandSize w:val="1"/>
      <w:tblBorders>
        <w:top w:val="single" w:sz="8"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single" w:sz="8" w:space="0" w:color="FFCF40" w:themeColor="accent4" w:themeTint="BF"/>
      </w:tblBorders>
    </w:tblPr>
    <w:tblStylePr w:type="firstRow">
      <w:pPr>
        <w:spacing w:before="0" w:after="0" w:line="240" w:lineRule="auto"/>
      </w:pPr>
      <w:rPr>
        <w:b/>
        <w:bCs/>
        <w:color w:val="FFFFFF" w:themeColor="background1"/>
      </w:rPr>
      <w:tblPr/>
      <w:tcPr>
        <w:tcBorders>
          <w:top w:val="single" w:sz="8"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nil"/>
          <w:insideV w:val="nil"/>
        </w:tcBorders>
        <w:shd w:val="clear" w:color="auto" w:fill="FFC000" w:themeFill="accent4"/>
      </w:tcPr>
    </w:tblStylePr>
    <w:tblStylePr w:type="lastRow">
      <w:pPr>
        <w:spacing w:before="0" w:after="0" w:line="240" w:lineRule="auto"/>
      </w:pPr>
      <w:rPr>
        <w:b/>
        <w:bCs/>
      </w:rPr>
      <w:tblPr/>
      <w:tcPr>
        <w:tcBorders>
          <w:top w:val="double" w:sz="6"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nil"/>
          <w:insideV w:val="nil"/>
        </w:tcBorders>
      </w:tcPr>
    </w:tblStylePr>
    <w:tblStylePr w:type="firstCol">
      <w:rPr>
        <w:b/>
        <w:bCs/>
      </w:rPr>
    </w:tblStylePr>
    <w:tblStylePr w:type="lastCol">
      <w:rPr>
        <w:b/>
        <w:bCs/>
      </w:rPr>
    </w:tblStylePr>
    <w:tblStylePr w:type="band1Vert">
      <w:tblPr/>
      <w:tcPr>
        <w:shd w:val="clear" w:color="auto" w:fill="FFEFC0" w:themeFill="accent4" w:themeFillTint="3F"/>
      </w:tcPr>
    </w:tblStylePr>
    <w:tblStylePr w:type="band1Horz">
      <w:tblPr/>
      <w:tcPr>
        <w:tcBorders>
          <w:insideH w:val="nil"/>
          <w:insideV w:val="nil"/>
        </w:tcBorders>
        <w:shd w:val="clear" w:color="auto" w:fill="FFEFC0" w:themeFill="accent4" w:themeFillTint="3F"/>
      </w:tcPr>
    </w:tblStylePr>
    <w:tblStylePr w:type="band2Horz">
      <w:tblPr/>
      <w:tcPr>
        <w:tcBorders>
          <w:insideH w:val="nil"/>
          <w:insideV w:val="nil"/>
        </w:tcBorders>
      </w:tcPr>
    </w:tblStylePr>
  </w:style>
  <w:style w:type="table" w:styleId="TnnVa1-Nhnmanh5">
    <w:name w:val="Medium Shading 1 Accent 5"/>
    <w:basedOn w:val="BangThngthng"/>
    <w:uiPriority w:val="63"/>
    <w:semiHidden/>
    <w:unhideWhenUsed/>
    <w:rsid w:val="00336DF6"/>
    <w:pPr>
      <w:spacing w:after="0" w:line="240" w:lineRule="auto"/>
    </w:pPr>
    <w:tblPr>
      <w:tblStyleRowBandSize w:val="1"/>
      <w:tblStyleColBandSize w:val="1"/>
      <w:tblBorders>
        <w:top w:val="single" w:sz="8" w:space="0" w:color="7295D2" w:themeColor="accent5" w:themeTint="BF"/>
        <w:left w:val="single" w:sz="8" w:space="0" w:color="7295D2" w:themeColor="accent5" w:themeTint="BF"/>
        <w:bottom w:val="single" w:sz="8" w:space="0" w:color="7295D2" w:themeColor="accent5" w:themeTint="BF"/>
        <w:right w:val="single" w:sz="8" w:space="0" w:color="7295D2" w:themeColor="accent5" w:themeTint="BF"/>
        <w:insideH w:val="single" w:sz="8" w:space="0" w:color="7295D2" w:themeColor="accent5" w:themeTint="BF"/>
      </w:tblBorders>
    </w:tblPr>
    <w:tblStylePr w:type="firstRow">
      <w:pPr>
        <w:spacing w:before="0" w:after="0" w:line="240" w:lineRule="auto"/>
      </w:pPr>
      <w:rPr>
        <w:b/>
        <w:bCs/>
        <w:color w:val="FFFFFF" w:themeColor="background1"/>
      </w:rPr>
      <w:tblPr/>
      <w:tcPr>
        <w:tcBorders>
          <w:top w:val="single" w:sz="8" w:space="0" w:color="7295D2" w:themeColor="accent5" w:themeTint="BF"/>
          <w:left w:val="single" w:sz="8" w:space="0" w:color="7295D2" w:themeColor="accent5" w:themeTint="BF"/>
          <w:bottom w:val="single" w:sz="8" w:space="0" w:color="7295D2" w:themeColor="accent5" w:themeTint="BF"/>
          <w:right w:val="single" w:sz="8" w:space="0" w:color="7295D2" w:themeColor="accent5" w:themeTint="BF"/>
          <w:insideH w:val="nil"/>
          <w:insideV w:val="nil"/>
        </w:tcBorders>
        <w:shd w:val="clear" w:color="auto" w:fill="4472C4" w:themeFill="accent5"/>
      </w:tcPr>
    </w:tblStylePr>
    <w:tblStylePr w:type="lastRow">
      <w:pPr>
        <w:spacing w:before="0" w:after="0" w:line="240" w:lineRule="auto"/>
      </w:pPr>
      <w:rPr>
        <w:b/>
        <w:bCs/>
      </w:rPr>
      <w:tblPr/>
      <w:tcPr>
        <w:tcBorders>
          <w:top w:val="double" w:sz="6" w:space="0" w:color="7295D2" w:themeColor="accent5" w:themeTint="BF"/>
          <w:left w:val="single" w:sz="8" w:space="0" w:color="7295D2" w:themeColor="accent5" w:themeTint="BF"/>
          <w:bottom w:val="single" w:sz="8" w:space="0" w:color="7295D2" w:themeColor="accent5" w:themeTint="BF"/>
          <w:right w:val="single" w:sz="8" w:space="0" w:color="7295D2" w:themeColor="accent5" w:themeTint="BF"/>
          <w:insideH w:val="nil"/>
          <w:insideV w:val="nil"/>
        </w:tcBorders>
      </w:tcPr>
    </w:tblStylePr>
    <w:tblStylePr w:type="firstCol">
      <w:rPr>
        <w:b/>
        <w:bCs/>
      </w:rPr>
    </w:tblStylePr>
    <w:tblStylePr w:type="lastCol">
      <w:rPr>
        <w:b/>
        <w:bCs/>
      </w:rPr>
    </w:tblStylePr>
    <w:tblStylePr w:type="band1Vert">
      <w:tblPr/>
      <w:tcPr>
        <w:shd w:val="clear" w:color="auto" w:fill="D0DBF0" w:themeFill="accent5" w:themeFillTint="3F"/>
      </w:tcPr>
    </w:tblStylePr>
    <w:tblStylePr w:type="band1Horz">
      <w:tblPr/>
      <w:tcPr>
        <w:tcBorders>
          <w:insideH w:val="nil"/>
          <w:insideV w:val="nil"/>
        </w:tcBorders>
        <w:shd w:val="clear" w:color="auto" w:fill="D0DBF0" w:themeFill="accent5" w:themeFillTint="3F"/>
      </w:tcPr>
    </w:tblStylePr>
    <w:tblStylePr w:type="band2Horz">
      <w:tblPr/>
      <w:tcPr>
        <w:tcBorders>
          <w:insideH w:val="nil"/>
          <w:insideV w:val="nil"/>
        </w:tcBorders>
      </w:tcPr>
    </w:tblStylePr>
  </w:style>
  <w:style w:type="table" w:styleId="TnnVa1-Nhnmanh6">
    <w:name w:val="Medium Shading 1 Accent 6"/>
    <w:basedOn w:val="BangThngthng"/>
    <w:uiPriority w:val="63"/>
    <w:semiHidden/>
    <w:unhideWhenUsed/>
    <w:rsid w:val="00336DF6"/>
    <w:pPr>
      <w:spacing w:after="0" w:line="240" w:lineRule="auto"/>
    </w:pPr>
    <w:tblPr>
      <w:tblStyleRowBandSize w:val="1"/>
      <w:tblStyleColBandSize w:val="1"/>
      <w:tbl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single" w:sz="8" w:space="0" w:color="93C571" w:themeColor="accent6" w:themeTint="BF"/>
      </w:tblBorders>
    </w:tblPr>
    <w:tblStylePr w:type="firstRow">
      <w:pPr>
        <w:spacing w:before="0" w:after="0" w:line="240" w:lineRule="auto"/>
      </w:pPr>
      <w:rPr>
        <w:b/>
        <w:bCs/>
        <w:color w:val="FFFFFF" w:themeColor="background1"/>
      </w:rPr>
      <w:tblPr/>
      <w:tcPr>
        <w:tc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nil"/>
          <w:insideV w:val="nil"/>
        </w:tcBorders>
        <w:shd w:val="clear" w:color="auto" w:fill="70AD47" w:themeFill="accent6"/>
      </w:tcPr>
    </w:tblStylePr>
    <w:tblStylePr w:type="lastRow">
      <w:pPr>
        <w:spacing w:before="0" w:after="0" w:line="240" w:lineRule="auto"/>
      </w:pPr>
      <w:rPr>
        <w:b/>
        <w:bCs/>
      </w:rPr>
      <w:tblPr/>
      <w:tcPr>
        <w:tcBorders>
          <w:top w:val="double" w:sz="6"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nil"/>
          <w:insideV w:val="nil"/>
        </w:tcBorders>
      </w:tcPr>
    </w:tblStylePr>
    <w:tblStylePr w:type="firstCol">
      <w:rPr>
        <w:b/>
        <w:bCs/>
      </w:rPr>
    </w:tblStylePr>
    <w:tblStylePr w:type="lastCol">
      <w:rPr>
        <w:b/>
        <w:bCs/>
      </w:rPr>
    </w:tblStylePr>
    <w:tblStylePr w:type="band1Vert">
      <w:tblPr/>
      <w:tcPr>
        <w:shd w:val="clear" w:color="auto" w:fill="DBEBD0" w:themeFill="accent6" w:themeFillTint="3F"/>
      </w:tcPr>
    </w:tblStylePr>
    <w:tblStylePr w:type="band1Horz">
      <w:tblPr/>
      <w:tcPr>
        <w:tcBorders>
          <w:insideH w:val="nil"/>
          <w:insideV w:val="nil"/>
        </w:tcBorders>
        <w:shd w:val="clear" w:color="auto" w:fill="DBEBD0" w:themeFill="accent6" w:themeFillTint="3F"/>
      </w:tcPr>
    </w:tblStylePr>
    <w:tblStylePr w:type="band2Horz">
      <w:tblPr/>
      <w:tcPr>
        <w:tcBorders>
          <w:insideH w:val="nil"/>
          <w:insideV w:val="nil"/>
        </w:tcBorders>
      </w:tcPr>
    </w:tblStylePr>
  </w:style>
  <w:style w:type="table" w:styleId="TnnVa2">
    <w:name w:val="Medium Shading 2"/>
    <w:basedOn w:val="BangThngthng"/>
    <w:uiPriority w:val="64"/>
    <w:semiHidden/>
    <w:unhideWhenUsed/>
    <w:rsid w:val="00336DF6"/>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TnnVa2-Nhnmanh1">
    <w:name w:val="Medium Shading 2 Accent 1"/>
    <w:basedOn w:val="BangThngthng"/>
    <w:uiPriority w:val="64"/>
    <w:semiHidden/>
    <w:unhideWhenUsed/>
    <w:rsid w:val="00336DF6"/>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5B9BD5"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5B9BD5" w:themeFill="accent1"/>
      </w:tcPr>
    </w:tblStylePr>
    <w:tblStylePr w:type="lastCol">
      <w:rPr>
        <w:b/>
        <w:bCs/>
        <w:color w:val="FFFFFF" w:themeColor="background1"/>
      </w:rPr>
      <w:tblPr/>
      <w:tcPr>
        <w:tcBorders>
          <w:left w:val="nil"/>
          <w:right w:val="nil"/>
          <w:insideH w:val="nil"/>
          <w:insideV w:val="nil"/>
        </w:tcBorders>
        <w:shd w:val="clear" w:color="auto" w:fill="5B9BD5"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TnnVa2-Nhnmanh2">
    <w:name w:val="Medium Shading 2 Accent 2"/>
    <w:basedOn w:val="BangThngthng"/>
    <w:uiPriority w:val="64"/>
    <w:semiHidden/>
    <w:unhideWhenUsed/>
    <w:rsid w:val="00336DF6"/>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ED7D31"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ED7D31" w:themeFill="accent2"/>
      </w:tcPr>
    </w:tblStylePr>
    <w:tblStylePr w:type="lastCol">
      <w:rPr>
        <w:b/>
        <w:bCs/>
        <w:color w:val="FFFFFF" w:themeColor="background1"/>
      </w:rPr>
      <w:tblPr/>
      <w:tcPr>
        <w:tcBorders>
          <w:left w:val="nil"/>
          <w:right w:val="nil"/>
          <w:insideH w:val="nil"/>
          <w:insideV w:val="nil"/>
        </w:tcBorders>
        <w:shd w:val="clear" w:color="auto" w:fill="ED7D31"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TnnVa2-Nhnmanh3">
    <w:name w:val="Medium Shading 2 Accent 3"/>
    <w:basedOn w:val="BangThngthng"/>
    <w:uiPriority w:val="64"/>
    <w:semiHidden/>
    <w:unhideWhenUsed/>
    <w:rsid w:val="00336DF6"/>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A5A5A5"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A5A5A5" w:themeFill="accent3"/>
      </w:tcPr>
    </w:tblStylePr>
    <w:tblStylePr w:type="lastCol">
      <w:rPr>
        <w:b/>
        <w:bCs/>
        <w:color w:val="FFFFFF" w:themeColor="background1"/>
      </w:rPr>
      <w:tblPr/>
      <w:tcPr>
        <w:tcBorders>
          <w:left w:val="nil"/>
          <w:right w:val="nil"/>
          <w:insideH w:val="nil"/>
          <w:insideV w:val="nil"/>
        </w:tcBorders>
        <w:shd w:val="clear" w:color="auto" w:fill="A5A5A5"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TnnVa2-Nhnmanh4">
    <w:name w:val="Medium Shading 2 Accent 4"/>
    <w:basedOn w:val="BangThngthng"/>
    <w:uiPriority w:val="64"/>
    <w:semiHidden/>
    <w:unhideWhenUsed/>
    <w:rsid w:val="00336DF6"/>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FC000"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FFC000" w:themeFill="accent4"/>
      </w:tcPr>
    </w:tblStylePr>
    <w:tblStylePr w:type="lastCol">
      <w:rPr>
        <w:b/>
        <w:bCs/>
        <w:color w:val="FFFFFF" w:themeColor="background1"/>
      </w:rPr>
      <w:tblPr/>
      <w:tcPr>
        <w:tcBorders>
          <w:left w:val="nil"/>
          <w:right w:val="nil"/>
          <w:insideH w:val="nil"/>
          <w:insideV w:val="nil"/>
        </w:tcBorders>
        <w:shd w:val="clear" w:color="auto" w:fill="FFC000"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TnnVa2-Nhnmanh5">
    <w:name w:val="Medium Shading 2 Accent 5"/>
    <w:basedOn w:val="BangThngthng"/>
    <w:uiPriority w:val="64"/>
    <w:semiHidden/>
    <w:unhideWhenUsed/>
    <w:rsid w:val="00336DF6"/>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472C4"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4472C4" w:themeFill="accent5"/>
      </w:tcPr>
    </w:tblStylePr>
    <w:tblStylePr w:type="lastCol">
      <w:rPr>
        <w:b/>
        <w:bCs/>
        <w:color w:val="FFFFFF" w:themeColor="background1"/>
      </w:rPr>
      <w:tblPr/>
      <w:tcPr>
        <w:tcBorders>
          <w:left w:val="nil"/>
          <w:right w:val="nil"/>
          <w:insideH w:val="nil"/>
          <w:insideV w:val="nil"/>
        </w:tcBorders>
        <w:shd w:val="clear" w:color="auto" w:fill="4472C4"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TnnVa2-Nhnmanh6">
    <w:name w:val="Medium Shading 2 Accent 6"/>
    <w:basedOn w:val="BangThngthng"/>
    <w:uiPriority w:val="64"/>
    <w:semiHidden/>
    <w:unhideWhenUsed/>
    <w:rsid w:val="00336DF6"/>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70AD47"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70AD47" w:themeFill="accent6"/>
      </w:tcPr>
    </w:tblStylePr>
    <w:tblStylePr w:type="lastCol">
      <w:rPr>
        <w:b/>
        <w:bCs/>
        <w:color w:val="FFFFFF" w:themeColor="background1"/>
      </w:rPr>
      <w:tblPr/>
      <w:tcPr>
        <w:tcBorders>
          <w:left w:val="nil"/>
          <w:right w:val="nil"/>
          <w:insideH w:val="nil"/>
          <w:insideV w:val="nil"/>
        </w:tcBorders>
        <w:shd w:val="clear" w:color="auto" w:fill="70AD47"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paragraph" w:styleId="Phnuth">
    <w:name w:val="Message Header"/>
    <w:basedOn w:val="Binhthng"/>
    <w:link w:val="PhnuthChar"/>
    <w:uiPriority w:val="99"/>
    <w:semiHidden/>
    <w:unhideWhenUsed/>
    <w:rsid w:val="00336DF6"/>
    <w:pPr>
      <w:pBdr>
        <w:top w:val="single" w:sz="6" w:space="1" w:color="auto"/>
        <w:left w:val="single" w:sz="6" w:space="1" w:color="auto"/>
        <w:bottom w:val="single" w:sz="6" w:space="1" w:color="auto"/>
        <w:right w:val="single" w:sz="6" w:space="1" w:color="auto"/>
      </w:pBdr>
      <w:shd w:val="pct20" w:color="auto" w:fill="auto"/>
      <w:spacing w:after="0" w:line="240" w:lineRule="auto"/>
      <w:ind w:left="1080" w:hanging="1080"/>
    </w:pPr>
    <w:rPr>
      <w:rFonts w:asciiTheme="majorHAnsi" w:eastAsiaTheme="majorEastAsia" w:hAnsiTheme="majorHAnsi" w:cstheme="majorBidi"/>
      <w:sz w:val="24"/>
      <w:szCs w:val="24"/>
    </w:rPr>
  </w:style>
  <w:style w:type="character" w:customStyle="1" w:styleId="PhnuthChar">
    <w:name w:val="Phần đầu thư Char"/>
    <w:basedOn w:val="Phngmcinhcuaoanvn"/>
    <w:link w:val="Phnuth"/>
    <w:uiPriority w:val="99"/>
    <w:semiHidden/>
    <w:rsid w:val="00336DF6"/>
    <w:rPr>
      <w:rFonts w:asciiTheme="majorHAnsi" w:eastAsiaTheme="majorEastAsia" w:hAnsiTheme="majorHAnsi" w:cstheme="majorBidi"/>
      <w:sz w:val="24"/>
      <w:szCs w:val="24"/>
      <w:shd w:val="pct20" w:color="auto" w:fill="auto"/>
    </w:rPr>
  </w:style>
  <w:style w:type="paragraph" w:styleId="KhngDncch">
    <w:name w:val="No Spacing"/>
    <w:uiPriority w:val="99"/>
    <w:semiHidden/>
    <w:unhideWhenUsed/>
    <w:rsid w:val="00336DF6"/>
    <w:pPr>
      <w:spacing w:after="0" w:line="240" w:lineRule="auto"/>
    </w:pPr>
  </w:style>
  <w:style w:type="paragraph" w:styleId="ThngthngWeb">
    <w:name w:val="Normal (Web)"/>
    <w:basedOn w:val="Binhthng"/>
    <w:uiPriority w:val="99"/>
    <w:semiHidden/>
    <w:unhideWhenUsed/>
    <w:rsid w:val="00336DF6"/>
    <w:rPr>
      <w:rFonts w:ascii="Times New Roman" w:hAnsi="Times New Roman" w:cs="Times New Roman"/>
      <w:sz w:val="24"/>
      <w:szCs w:val="24"/>
    </w:rPr>
  </w:style>
  <w:style w:type="paragraph" w:styleId="ThutlBinhthng">
    <w:name w:val="Normal Indent"/>
    <w:basedOn w:val="Binhthng"/>
    <w:uiPriority w:val="99"/>
    <w:semiHidden/>
    <w:unhideWhenUsed/>
    <w:rsid w:val="00336DF6"/>
    <w:pPr>
      <w:ind w:left="720"/>
    </w:pPr>
  </w:style>
  <w:style w:type="paragraph" w:styleId="uGhichu">
    <w:name w:val="Note Heading"/>
    <w:basedOn w:val="Binhthng"/>
    <w:next w:val="Binhthng"/>
    <w:link w:val="uGhichuChar"/>
    <w:uiPriority w:val="99"/>
    <w:semiHidden/>
    <w:unhideWhenUsed/>
    <w:rsid w:val="00336DF6"/>
    <w:pPr>
      <w:spacing w:after="0" w:line="240" w:lineRule="auto"/>
    </w:pPr>
  </w:style>
  <w:style w:type="character" w:customStyle="1" w:styleId="uGhichuChar">
    <w:name w:val="Đầu đề Ghi chú Char"/>
    <w:basedOn w:val="Phngmcinhcuaoanvn"/>
    <w:link w:val="uGhichu"/>
    <w:uiPriority w:val="99"/>
    <w:semiHidden/>
    <w:rsid w:val="00336DF6"/>
  </w:style>
  <w:style w:type="character" w:styleId="Strang">
    <w:name w:val="page number"/>
    <w:basedOn w:val="Phngmcinhcuaoanvn"/>
    <w:uiPriority w:val="99"/>
    <w:semiHidden/>
    <w:unhideWhenUsed/>
    <w:rsid w:val="00336DF6"/>
  </w:style>
  <w:style w:type="character" w:styleId="VnbanChdanhsn">
    <w:name w:val="Placeholder Text"/>
    <w:basedOn w:val="Phngmcinhcuaoanvn"/>
    <w:uiPriority w:val="99"/>
    <w:semiHidden/>
    <w:rsid w:val="00D609FC"/>
    <w:rPr>
      <w:color w:val="595959" w:themeColor="text1" w:themeTint="A6"/>
    </w:rPr>
  </w:style>
  <w:style w:type="table" w:styleId="BangThun1">
    <w:name w:val="Plain Table 1"/>
    <w:basedOn w:val="BangThngthng"/>
    <w:uiPriority w:val="41"/>
    <w:rsid w:val="00336DF6"/>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BangThun2">
    <w:name w:val="Plain Table 2"/>
    <w:basedOn w:val="BangThngthng"/>
    <w:uiPriority w:val="42"/>
    <w:rsid w:val="00336DF6"/>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BangThun3">
    <w:name w:val="Plain Table 3"/>
    <w:basedOn w:val="BangThngthng"/>
    <w:uiPriority w:val="43"/>
    <w:rsid w:val="00336DF6"/>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BangThun4">
    <w:name w:val="Plain Table 4"/>
    <w:basedOn w:val="BangThngthng"/>
    <w:uiPriority w:val="44"/>
    <w:rsid w:val="00336DF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BangThun5">
    <w:name w:val="Plain Table 5"/>
    <w:basedOn w:val="BangThngthng"/>
    <w:uiPriority w:val="45"/>
    <w:rsid w:val="00336DF6"/>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VnbanThun">
    <w:name w:val="Plain Text"/>
    <w:basedOn w:val="Binhthng"/>
    <w:link w:val="VnbanThunChar"/>
    <w:uiPriority w:val="99"/>
    <w:semiHidden/>
    <w:unhideWhenUsed/>
    <w:rsid w:val="00336DF6"/>
    <w:pPr>
      <w:spacing w:after="0" w:line="240" w:lineRule="auto"/>
    </w:pPr>
    <w:rPr>
      <w:rFonts w:ascii="Consolas" w:hAnsi="Consolas"/>
      <w:szCs w:val="21"/>
    </w:rPr>
  </w:style>
  <w:style w:type="character" w:customStyle="1" w:styleId="VnbanThunChar">
    <w:name w:val="Văn bản Thuần Char"/>
    <w:basedOn w:val="Phngmcinhcuaoanvn"/>
    <w:link w:val="VnbanThun"/>
    <w:uiPriority w:val="99"/>
    <w:semiHidden/>
    <w:rsid w:val="00336DF6"/>
    <w:rPr>
      <w:rFonts w:ascii="Consolas" w:hAnsi="Consolas"/>
      <w:szCs w:val="21"/>
    </w:rPr>
  </w:style>
  <w:style w:type="paragraph" w:styleId="Litrichdn">
    <w:name w:val="Quote"/>
    <w:basedOn w:val="Binhthng"/>
    <w:next w:val="Binhthng"/>
    <w:link w:val="LitrichdnChar"/>
    <w:uiPriority w:val="29"/>
    <w:semiHidden/>
    <w:unhideWhenUsed/>
    <w:qFormat/>
    <w:rsid w:val="00336DF6"/>
    <w:pPr>
      <w:spacing w:before="200" w:after="160"/>
      <w:ind w:left="864" w:right="864"/>
      <w:jc w:val="center"/>
    </w:pPr>
    <w:rPr>
      <w:i/>
      <w:iCs/>
      <w:color w:val="404040" w:themeColor="text1" w:themeTint="BF"/>
    </w:rPr>
  </w:style>
  <w:style w:type="character" w:customStyle="1" w:styleId="LitrichdnChar">
    <w:name w:val="Lời trích dẫn Char"/>
    <w:basedOn w:val="Phngmcinhcuaoanvn"/>
    <w:link w:val="Litrichdn"/>
    <w:uiPriority w:val="29"/>
    <w:semiHidden/>
    <w:rsid w:val="00336DF6"/>
    <w:rPr>
      <w:i/>
      <w:iCs/>
      <w:color w:val="404040" w:themeColor="text1" w:themeTint="BF"/>
    </w:rPr>
  </w:style>
  <w:style w:type="character" w:styleId="Manh">
    <w:name w:val="Strong"/>
    <w:basedOn w:val="Phngmcinhcuaoanvn"/>
    <w:uiPriority w:val="22"/>
    <w:semiHidden/>
    <w:unhideWhenUsed/>
    <w:qFormat/>
    <w:rsid w:val="00336DF6"/>
    <w:rPr>
      <w:b/>
      <w:bCs/>
    </w:rPr>
  </w:style>
  <w:style w:type="paragraph" w:styleId="Tiuphu">
    <w:name w:val="Subtitle"/>
    <w:basedOn w:val="Binhthng"/>
    <w:next w:val="Binhthng"/>
    <w:link w:val="TiuphuChar"/>
    <w:uiPriority w:val="11"/>
    <w:semiHidden/>
    <w:unhideWhenUsed/>
    <w:qFormat/>
    <w:rsid w:val="00336DF6"/>
    <w:pPr>
      <w:numPr>
        <w:ilvl w:val="1"/>
      </w:numPr>
      <w:spacing w:after="160"/>
    </w:pPr>
    <w:rPr>
      <w:color w:val="5A5A5A" w:themeColor="text1" w:themeTint="A5"/>
      <w:spacing w:val="15"/>
    </w:rPr>
  </w:style>
  <w:style w:type="character" w:customStyle="1" w:styleId="TiuphuChar">
    <w:name w:val="Tiêu đề phụ Char"/>
    <w:basedOn w:val="Phngmcinhcuaoanvn"/>
    <w:link w:val="Tiuphu"/>
    <w:uiPriority w:val="11"/>
    <w:semiHidden/>
    <w:rsid w:val="00336DF6"/>
    <w:rPr>
      <w:color w:val="5A5A5A" w:themeColor="text1" w:themeTint="A5"/>
      <w:spacing w:val="15"/>
    </w:rPr>
  </w:style>
  <w:style w:type="character" w:styleId="NhnmanhTinht">
    <w:name w:val="Subtle Emphasis"/>
    <w:basedOn w:val="Phngmcinhcuaoanvn"/>
    <w:uiPriority w:val="19"/>
    <w:semiHidden/>
    <w:unhideWhenUsed/>
    <w:qFormat/>
    <w:rsid w:val="00336DF6"/>
    <w:rPr>
      <w:i/>
      <w:iCs/>
      <w:color w:val="404040" w:themeColor="text1" w:themeTint="BF"/>
    </w:rPr>
  </w:style>
  <w:style w:type="character" w:styleId="ThamchiuTinht">
    <w:name w:val="Subtle Reference"/>
    <w:basedOn w:val="Phngmcinhcuaoanvn"/>
    <w:uiPriority w:val="31"/>
    <w:semiHidden/>
    <w:unhideWhenUsed/>
    <w:qFormat/>
    <w:rsid w:val="00336DF6"/>
    <w:rPr>
      <w:smallCaps/>
      <w:color w:val="5A5A5A" w:themeColor="text1" w:themeTint="A5"/>
    </w:rPr>
  </w:style>
  <w:style w:type="table" w:styleId="Bangdnghiung3D1">
    <w:name w:val="Table 3D effects 1"/>
    <w:basedOn w:val="BangThngthng"/>
    <w:uiPriority w:val="99"/>
    <w:semiHidden/>
    <w:unhideWhenUsed/>
    <w:rsid w:val="00336DF6"/>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Bangdnghiung3D2">
    <w:name w:val="Table 3D effects 2"/>
    <w:basedOn w:val="BangThngthng"/>
    <w:uiPriority w:val="99"/>
    <w:semiHidden/>
    <w:unhideWhenUsed/>
    <w:rsid w:val="00336DF6"/>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Bangdnghiung3D3">
    <w:name w:val="Table 3D effects 3"/>
    <w:basedOn w:val="BangThngthng"/>
    <w:uiPriority w:val="99"/>
    <w:semiHidden/>
    <w:unhideWhenUsed/>
    <w:rsid w:val="00336DF6"/>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Bangdangcin1">
    <w:name w:val="Table Classic 1"/>
    <w:basedOn w:val="BangThngthng"/>
    <w:uiPriority w:val="99"/>
    <w:semiHidden/>
    <w:unhideWhenUsed/>
    <w:rsid w:val="00336DF6"/>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Bangdangcin2">
    <w:name w:val="Table Classic 2"/>
    <w:basedOn w:val="BangThngthng"/>
    <w:uiPriority w:val="99"/>
    <w:semiHidden/>
    <w:unhideWhenUsed/>
    <w:rsid w:val="00336DF6"/>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Bangdangcin3">
    <w:name w:val="Table Classic 3"/>
    <w:basedOn w:val="BangThngthng"/>
    <w:uiPriority w:val="99"/>
    <w:semiHidden/>
    <w:unhideWhenUsed/>
    <w:rsid w:val="00336DF6"/>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Bangdangcin4">
    <w:name w:val="Table Classic 4"/>
    <w:basedOn w:val="BangThngthng"/>
    <w:uiPriority w:val="99"/>
    <w:semiHidden/>
    <w:unhideWhenUsed/>
    <w:rsid w:val="00336DF6"/>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Bangdangmausc1">
    <w:name w:val="Table Colorful 1"/>
    <w:basedOn w:val="BangThngthng"/>
    <w:uiPriority w:val="99"/>
    <w:semiHidden/>
    <w:unhideWhenUsed/>
    <w:rsid w:val="00336DF6"/>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Bangdangmausc2">
    <w:name w:val="Table Colorful 2"/>
    <w:basedOn w:val="BangThngthng"/>
    <w:uiPriority w:val="99"/>
    <w:semiHidden/>
    <w:unhideWhenUsed/>
    <w:rsid w:val="00336DF6"/>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Bangdangmausc3">
    <w:name w:val="Table Colorful 3"/>
    <w:basedOn w:val="BangThngthng"/>
    <w:uiPriority w:val="99"/>
    <w:semiHidden/>
    <w:unhideWhenUsed/>
    <w:rsid w:val="00336DF6"/>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Bangcodangct1">
    <w:name w:val="Table Columns 1"/>
    <w:basedOn w:val="BangThngthng"/>
    <w:uiPriority w:val="99"/>
    <w:semiHidden/>
    <w:unhideWhenUsed/>
    <w:rsid w:val="00336DF6"/>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Bangcodangct2">
    <w:name w:val="Table Columns 2"/>
    <w:basedOn w:val="BangThngthng"/>
    <w:uiPriority w:val="99"/>
    <w:semiHidden/>
    <w:unhideWhenUsed/>
    <w:rsid w:val="00336DF6"/>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Bangcodangct3">
    <w:name w:val="Table Columns 3"/>
    <w:basedOn w:val="BangThngthng"/>
    <w:uiPriority w:val="99"/>
    <w:semiHidden/>
    <w:unhideWhenUsed/>
    <w:rsid w:val="00336DF6"/>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Bangcodangct4">
    <w:name w:val="Table Columns 4"/>
    <w:basedOn w:val="BangThngthng"/>
    <w:uiPriority w:val="99"/>
    <w:semiHidden/>
    <w:unhideWhenUsed/>
    <w:rsid w:val="00336DF6"/>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Bangcodangct5">
    <w:name w:val="Table Columns 5"/>
    <w:basedOn w:val="BangThngthng"/>
    <w:uiPriority w:val="99"/>
    <w:semiHidden/>
    <w:unhideWhenUsed/>
    <w:rsid w:val="00336DF6"/>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BangHinai">
    <w:name w:val="Table Contemporary"/>
    <w:basedOn w:val="BangThngthng"/>
    <w:uiPriority w:val="99"/>
    <w:semiHidden/>
    <w:unhideWhenUsed/>
    <w:rsid w:val="00336DF6"/>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BangThanhlich">
    <w:name w:val="Table Elegant"/>
    <w:basedOn w:val="BangThngthng"/>
    <w:uiPriority w:val="99"/>
    <w:semiHidden/>
    <w:unhideWhenUsed/>
    <w:rsid w:val="00336DF6"/>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LiBang">
    <w:name w:val="Table Grid"/>
    <w:basedOn w:val="BangThngthng"/>
    <w:uiPriority w:val="39"/>
    <w:rsid w:val="00336DF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Bangdangli1">
    <w:name w:val="Table Grid 1"/>
    <w:basedOn w:val="BangThngthng"/>
    <w:uiPriority w:val="99"/>
    <w:semiHidden/>
    <w:unhideWhenUsed/>
    <w:rsid w:val="00336DF6"/>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Bangdangli2">
    <w:name w:val="Table Grid 2"/>
    <w:basedOn w:val="BangThngthng"/>
    <w:uiPriority w:val="99"/>
    <w:semiHidden/>
    <w:unhideWhenUsed/>
    <w:rsid w:val="00336DF6"/>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Bangdangli3">
    <w:name w:val="Table Grid 3"/>
    <w:basedOn w:val="BangThngthng"/>
    <w:uiPriority w:val="99"/>
    <w:semiHidden/>
    <w:unhideWhenUsed/>
    <w:rsid w:val="00336DF6"/>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Bangdangli4">
    <w:name w:val="Table Grid 4"/>
    <w:basedOn w:val="BangThngthng"/>
    <w:uiPriority w:val="99"/>
    <w:semiHidden/>
    <w:unhideWhenUsed/>
    <w:rsid w:val="00336DF6"/>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Bangdangli5">
    <w:name w:val="Table Grid 5"/>
    <w:basedOn w:val="BangThngthng"/>
    <w:uiPriority w:val="99"/>
    <w:semiHidden/>
    <w:unhideWhenUsed/>
    <w:rsid w:val="00336DF6"/>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Bangdangli6">
    <w:name w:val="Table Grid 6"/>
    <w:basedOn w:val="BangThngthng"/>
    <w:uiPriority w:val="99"/>
    <w:semiHidden/>
    <w:unhideWhenUsed/>
    <w:rsid w:val="00336DF6"/>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Bangdangli7">
    <w:name w:val="Table Grid 7"/>
    <w:basedOn w:val="BangThngthng"/>
    <w:uiPriority w:val="99"/>
    <w:semiHidden/>
    <w:unhideWhenUsed/>
    <w:rsid w:val="00336DF6"/>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Bangdangli8">
    <w:name w:val="Table Grid 8"/>
    <w:basedOn w:val="BangThngthng"/>
    <w:uiPriority w:val="99"/>
    <w:semiHidden/>
    <w:unhideWhenUsed/>
    <w:rsid w:val="00336DF6"/>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BngLiNhat">
    <w:name w:val="Grid Table Light"/>
    <w:basedOn w:val="BangThngthng"/>
    <w:uiPriority w:val="40"/>
    <w:rsid w:val="00336DF6"/>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Bangdangdanhsach1">
    <w:name w:val="Table List 1"/>
    <w:basedOn w:val="BangThngthng"/>
    <w:uiPriority w:val="99"/>
    <w:semiHidden/>
    <w:unhideWhenUsed/>
    <w:rsid w:val="00336DF6"/>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Bangdangdanhsach2">
    <w:name w:val="Table List 2"/>
    <w:basedOn w:val="BangThngthng"/>
    <w:uiPriority w:val="99"/>
    <w:semiHidden/>
    <w:unhideWhenUsed/>
    <w:rsid w:val="00336DF6"/>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Bangdangdanhsach3">
    <w:name w:val="Table List 3"/>
    <w:basedOn w:val="BangThngthng"/>
    <w:uiPriority w:val="99"/>
    <w:semiHidden/>
    <w:unhideWhenUsed/>
    <w:rsid w:val="00336DF6"/>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Bangdangdanhsach4">
    <w:name w:val="Table List 4"/>
    <w:basedOn w:val="BangThngthng"/>
    <w:uiPriority w:val="99"/>
    <w:semiHidden/>
    <w:unhideWhenUsed/>
    <w:rsid w:val="00336DF6"/>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Bangdangdanhsach5">
    <w:name w:val="Table List 5"/>
    <w:basedOn w:val="BangThngthng"/>
    <w:uiPriority w:val="99"/>
    <w:semiHidden/>
    <w:unhideWhenUsed/>
    <w:rsid w:val="00336DF6"/>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Bangdangdanhsach6">
    <w:name w:val="Table List 6"/>
    <w:basedOn w:val="BangThngthng"/>
    <w:uiPriority w:val="99"/>
    <w:semiHidden/>
    <w:unhideWhenUsed/>
    <w:rsid w:val="00336DF6"/>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Bangdangdanhsach7">
    <w:name w:val="Table List 7"/>
    <w:basedOn w:val="BangThngthng"/>
    <w:uiPriority w:val="99"/>
    <w:semiHidden/>
    <w:unhideWhenUsed/>
    <w:rsid w:val="00336DF6"/>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Bangdangdanhsach8">
    <w:name w:val="Table List 8"/>
    <w:basedOn w:val="BangThngthng"/>
    <w:uiPriority w:val="99"/>
    <w:semiHidden/>
    <w:unhideWhenUsed/>
    <w:rsid w:val="00336DF6"/>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DanhmucCnc">
    <w:name w:val="table of authorities"/>
    <w:basedOn w:val="Binhthng"/>
    <w:next w:val="Binhthng"/>
    <w:uiPriority w:val="99"/>
    <w:semiHidden/>
    <w:unhideWhenUsed/>
    <w:rsid w:val="00336DF6"/>
    <w:pPr>
      <w:spacing w:after="0"/>
      <w:ind w:left="220" w:hanging="220"/>
    </w:pPr>
  </w:style>
  <w:style w:type="paragraph" w:styleId="Banghinhminhhoa">
    <w:name w:val="table of figures"/>
    <w:basedOn w:val="Binhthng"/>
    <w:next w:val="Binhthng"/>
    <w:uiPriority w:val="99"/>
    <w:semiHidden/>
    <w:unhideWhenUsed/>
    <w:rsid w:val="00336DF6"/>
    <w:pPr>
      <w:spacing w:after="0"/>
    </w:pPr>
  </w:style>
  <w:style w:type="table" w:styleId="BangChuynnghip">
    <w:name w:val="Table Professional"/>
    <w:basedOn w:val="BangThngthng"/>
    <w:uiPriority w:val="99"/>
    <w:semiHidden/>
    <w:unhideWhenUsed/>
    <w:rsid w:val="00336DF6"/>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Bangngian1">
    <w:name w:val="Table Simple 1"/>
    <w:basedOn w:val="BangThngthng"/>
    <w:uiPriority w:val="99"/>
    <w:semiHidden/>
    <w:unhideWhenUsed/>
    <w:rsid w:val="00336DF6"/>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Bangngian2">
    <w:name w:val="Table Simple 2"/>
    <w:basedOn w:val="BangThngthng"/>
    <w:uiPriority w:val="99"/>
    <w:semiHidden/>
    <w:unhideWhenUsed/>
    <w:rsid w:val="00336DF6"/>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Bangngian3">
    <w:name w:val="Table Simple 3"/>
    <w:basedOn w:val="BangThngthng"/>
    <w:uiPriority w:val="99"/>
    <w:semiHidden/>
    <w:unhideWhenUsed/>
    <w:rsid w:val="00336DF6"/>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Bangcodangtinht1">
    <w:name w:val="Table Subtle 1"/>
    <w:basedOn w:val="BangThngthng"/>
    <w:uiPriority w:val="99"/>
    <w:semiHidden/>
    <w:unhideWhenUsed/>
    <w:rsid w:val="00336DF6"/>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Bangcodangtinht2">
    <w:name w:val="Table Subtle 2"/>
    <w:basedOn w:val="BangThngthng"/>
    <w:uiPriority w:val="99"/>
    <w:semiHidden/>
    <w:unhideWhenUsed/>
    <w:rsid w:val="00336DF6"/>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BangtheoChu">
    <w:name w:val="Table Theme"/>
    <w:basedOn w:val="BangThngthng"/>
    <w:uiPriority w:val="99"/>
    <w:semiHidden/>
    <w:unhideWhenUsed/>
    <w:rsid w:val="00336DF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BangdangWeb1">
    <w:name w:val="Table Web 1"/>
    <w:basedOn w:val="BangThngthng"/>
    <w:uiPriority w:val="99"/>
    <w:semiHidden/>
    <w:unhideWhenUsed/>
    <w:rsid w:val="00336DF6"/>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BangdangWeb2">
    <w:name w:val="Table Web 2"/>
    <w:basedOn w:val="BangThngthng"/>
    <w:uiPriority w:val="99"/>
    <w:semiHidden/>
    <w:unhideWhenUsed/>
    <w:rsid w:val="00336DF6"/>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BangdangWeb3">
    <w:name w:val="Table Web 3"/>
    <w:basedOn w:val="BangThngthng"/>
    <w:uiPriority w:val="99"/>
    <w:semiHidden/>
    <w:unhideWhenUsed/>
    <w:rsid w:val="00336DF6"/>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uDanhmucCnc">
    <w:name w:val="toa heading"/>
    <w:basedOn w:val="Binhthng"/>
    <w:next w:val="Binhthng"/>
    <w:uiPriority w:val="99"/>
    <w:semiHidden/>
    <w:unhideWhenUsed/>
    <w:rsid w:val="00336DF6"/>
    <w:pPr>
      <w:spacing w:before="120"/>
    </w:pPr>
    <w:rPr>
      <w:rFonts w:asciiTheme="majorHAnsi" w:eastAsiaTheme="majorEastAsia" w:hAnsiTheme="majorHAnsi" w:cstheme="majorBidi"/>
      <w:b/>
      <w:bCs/>
      <w:sz w:val="24"/>
      <w:szCs w:val="24"/>
    </w:rPr>
  </w:style>
  <w:style w:type="paragraph" w:styleId="Mucluc1">
    <w:name w:val="toc 1"/>
    <w:basedOn w:val="Binhthng"/>
    <w:next w:val="Binhthng"/>
    <w:autoRedefine/>
    <w:uiPriority w:val="39"/>
    <w:semiHidden/>
    <w:unhideWhenUsed/>
    <w:rsid w:val="00336DF6"/>
    <w:pPr>
      <w:spacing w:after="100"/>
    </w:pPr>
  </w:style>
  <w:style w:type="paragraph" w:styleId="Mucluc2">
    <w:name w:val="toc 2"/>
    <w:basedOn w:val="Binhthng"/>
    <w:next w:val="Binhthng"/>
    <w:autoRedefine/>
    <w:uiPriority w:val="39"/>
    <w:semiHidden/>
    <w:unhideWhenUsed/>
    <w:rsid w:val="00336DF6"/>
    <w:pPr>
      <w:spacing w:after="100"/>
      <w:ind w:left="220"/>
    </w:pPr>
  </w:style>
  <w:style w:type="paragraph" w:styleId="Mucluc3">
    <w:name w:val="toc 3"/>
    <w:basedOn w:val="Binhthng"/>
    <w:next w:val="Binhthng"/>
    <w:autoRedefine/>
    <w:uiPriority w:val="39"/>
    <w:semiHidden/>
    <w:unhideWhenUsed/>
    <w:rsid w:val="00336DF6"/>
    <w:pPr>
      <w:spacing w:after="100"/>
      <w:ind w:left="440"/>
    </w:pPr>
  </w:style>
  <w:style w:type="paragraph" w:styleId="Mucluc4">
    <w:name w:val="toc 4"/>
    <w:basedOn w:val="Binhthng"/>
    <w:next w:val="Binhthng"/>
    <w:autoRedefine/>
    <w:uiPriority w:val="39"/>
    <w:semiHidden/>
    <w:unhideWhenUsed/>
    <w:rsid w:val="00336DF6"/>
    <w:pPr>
      <w:spacing w:after="100"/>
      <w:ind w:left="660"/>
    </w:pPr>
  </w:style>
  <w:style w:type="paragraph" w:styleId="Mucluc5">
    <w:name w:val="toc 5"/>
    <w:basedOn w:val="Binhthng"/>
    <w:next w:val="Binhthng"/>
    <w:autoRedefine/>
    <w:uiPriority w:val="39"/>
    <w:semiHidden/>
    <w:unhideWhenUsed/>
    <w:rsid w:val="00336DF6"/>
    <w:pPr>
      <w:spacing w:after="100"/>
      <w:ind w:left="880"/>
    </w:pPr>
  </w:style>
  <w:style w:type="paragraph" w:styleId="Mucluc6">
    <w:name w:val="toc 6"/>
    <w:basedOn w:val="Binhthng"/>
    <w:next w:val="Binhthng"/>
    <w:autoRedefine/>
    <w:uiPriority w:val="39"/>
    <w:semiHidden/>
    <w:unhideWhenUsed/>
    <w:rsid w:val="00336DF6"/>
    <w:pPr>
      <w:spacing w:after="100"/>
      <w:ind w:left="1100"/>
    </w:pPr>
  </w:style>
  <w:style w:type="paragraph" w:styleId="Mucluc7">
    <w:name w:val="toc 7"/>
    <w:basedOn w:val="Binhthng"/>
    <w:next w:val="Binhthng"/>
    <w:autoRedefine/>
    <w:uiPriority w:val="39"/>
    <w:semiHidden/>
    <w:unhideWhenUsed/>
    <w:rsid w:val="00336DF6"/>
    <w:pPr>
      <w:spacing w:after="100"/>
      <w:ind w:left="1320"/>
    </w:pPr>
  </w:style>
  <w:style w:type="paragraph" w:styleId="Mucluc8">
    <w:name w:val="toc 8"/>
    <w:basedOn w:val="Binhthng"/>
    <w:next w:val="Binhthng"/>
    <w:autoRedefine/>
    <w:uiPriority w:val="39"/>
    <w:semiHidden/>
    <w:unhideWhenUsed/>
    <w:rsid w:val="00336DF6"/>
    <w:pPr>
      <w:spacing w:after="100"/>
      <w:ind w:left="1540"/>
    </w:pPr>
  </w:style>
  <w:style w:type="paragraph" w:styleId="Mucluc9">
    <w:name w:val="toc 9"/>
    <w:basedOn w:val="Binhthng"/>
    <w:next w:val="Binhthng"/>
    <w:autoRedefine/>
    <w:uiPriority w:val="39"/>
    <w:semiHidden/>
    <w:unhideWhenUsed/>
    <w:rsid w:val="00336DF6"/>
    <w:pPr>
      <w:spacing w:after="100"/>
      <w:ind w:left="1760"/>
    </w:pPr>
  </w:style>
  <w:style w:type="paragraph" w:styleId="uMucluc">
    <w:name w:val="TOC Heading"/>
    <w:basedOn w:val="u1"/>
    <w:next w:val="Binhthng"/>
    <w:uiPriority w:val="39"/>
    <w:semiHidden/>
    <w:unhideWhenUsed/>
    <w:qFormat/>
    <w:rsid w:val="00D609FC"/>
    <w:pPr>
      <w:outlineLvl w:val="9"/>
    </w:pPr>
    <w:rPr>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X:\WAC%20templates\WAC%20sprint%201\dotx%20versions%20for%20backup\Functional%20Resume%20Cover%20Letter_WAC.dotx" TargetMode="External"/></Relationships>
</file>

<file path=word/theme/theme1.xml><?xml version="1.0" encoding="utf-8"?>
<a:theme xmlns:a="http://schemas.openxmlformats.org/drawingml/2006/main" name="Functional Resume Set">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Functional Resume Cover Letter_WAC</Template>
  <TotalTime>27</TotalTime>
  <Pages>1</Pages>
  <Words>164</Words>
  <Characters>937</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admin</cp:lastModifiedBy>
  <cp:revision>2</cp:revision>
  <dcterms:created xsi:type="dcterms:W3CDTF">2013-04-10T21:49:00Z</dcterms:created>
  <dcterms:modified xsi:type="dcterms:W3CDTF">2018-04-09T15:44:00Z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0x010100AA3F7D94069FF64A86F7DFF56D60E3BE</vt:lpwstr>
  </property>
</Properties>
</file>